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DD6B68" w14:textId="77777777" w:rsidR="00897C96" w:rsidRPr="00CA72D3" w:rsidRDefault="00897C96" w:rsidP="00365E75">
      <w:pPr>
        <w:spacing w:after="0" w:line="240" w:lineRule="auto"/>
        <w:jc w:val="center"/>
        <w:rPr>
          <w:rFonts w:asciiTheme="minorHAnsi" w:hAnsiTheme="minorHAnsi" w:cstheme="minorHAnsi"/>
          <w:b/>
          <w:sz w:val="20"/>
          <w:szCs w:val="20"/>
          <w:lang w:val="ka-GE"/>
        </w:rPr>
      </w:pPr>
    </w:p>
    <w:p w14:paraId="526E288E" w14:textId="77777777" w:rsidR="00897C96" w:rsidRPr="00CA72D3" w:rsidRDefault="00897C96" w:rsidP="00365E75">
      <w:pPr>
        <w:spacing w:after="0" w:line="240" w:lineRule="auto"/>
        <w:jc w:val="center"/>
        <w:rPr>
          <w:rFonts w:asciiTheme="minorHAnsi" w:hAnsiTheme="minorHAnsi" w:cstheme="minorHAnsi"/>
          <w:b/>
          <w:sz w:val="20"/>
          <w:szCs w:val="20"/>
          <w:lang w:val="ka-GE"/>
        </w:rPr>
      </w:pPr>
    </w:p>
    <w:p w14:paraId="6716BD21" w14:textId="77777777" w:rsidR="00897C96" w:rsidRPr="00CA72D3" w:rsidRDefault="00897C96" w:rsidP="00365E75">
      <w:pPr>
        <w:spacing w:after="0" w:line="240" w:lineRule="auto"/>
        <w:jc w:val="center"/>
        <w:rPr>
          <w:rFonts w:asciiTheme="minorHAnsi" w:hAnsiTheme="minorHAnsi" w:cstheme="minorHAnsi"/>
          <w:b/>
          <w:sz w:val="20"/>
          <w:szCs w:val="20"/>
          <w:lang w:val="ka-GE"/>
        </w:rPr>
      </w:pPr>
    </w:p>
    <w:p w14:paraId="6E628A41" w14:textId="77777777" w:rsidR="00897C96" w:rsidRPr="00CA72D3" w:rsidRDefault="00897C96" w:rsidP="00365E75">
      <w:pPr>
        <w:spacing w:after="0" w:line="240" w:lineRule="auto"/>
        <w:jc w:val="center"/>
        <w:rPr>
          <w:rFonts w:asciiTheme="minorHAnsi" w:hAnsiTheme="minorHAnsi" w:cstheme="minorHAnsi"/>
          <w:b/>
          <w:sz w:val="20"/>
          <w:szCs w:val="20"/>
          <w:lang w:val="ka-GE"/>
        </w:rPr>
      </w:pPr>
    </w:p>
    <w:p w14:paraId="555ED5B3" w14:textId="77777777" w:rsidR="00897C96" w:rsidRPr="00CA72D3" w:rsidRDefault="00897C96" w:rsidP="00365E75">
      <w:pPr>
        <w:spacing w:after="0" w:line="240" w:lineRule="auto"/>
        <w:jc w:val="center"/>
        <w:rPr>
          <w:rFonts w:asciiTheme="minorHAnsi" w:hAnsiTheme="minorHAnsi" w:cstheme="minorHAnsi"/>
          <w:b/>
          <w:sz w:val="20"/>
          <w:szCs w:val="20"/>
          <w:lang w:val="ka-GE"/>
        </w:rPr>
      </w:pPr>
    </w:p>
    <w:p w14:paraId="3239180F" w14:textId="77777777" w:rsidR="00897C96" w:rsidRPr="00CA72D3" w:rsidRDefault="00897C96" w:rsidP="00365E75">
      <w:pPr>
        <w:spacing w:after="0" w:line="240" w:lineRule="auto"/>
        <w:jc w:val="center"/>
        <w:rPr>
          <w:rFonts w:asciiTheme="minorHAnsi" w:hAnsiTheme="minorHAnsi" w:cstheme="minorHAnsi"/>
          <w:b/>
          <w:sz w:val="20"/>
          <w:szCs w:val="20"/>
          <w:lang w:val="ka-GE"/>
        </w:rPr>
      </w:pPr>
    </w:p>
    <w:p w14:paraId="535CBDBB" w14:textId="77777777" w:rsidR="00897C96" w:rsidRPr="00CA72D3" w:rsidRDefault="00897C96" w:rsidP="00365E75">
      <w:pPr>
        <w:spacing w:after="0" w:line="240" w:lineRule="auto"/>
        <w:jc w:val="center"/>
        <w:rPr>
          <w:rFonts w:asciiTheme="minorHAnsi" w:hAnsiTheme="minorHAnsi" w:cstheme="minorHAnsi"/>
          <w:b/>
          <w:sz w:val="20"/>
          <w:szCs w:val="20"/>
          <w:lang w:val="ka-GE"/>
        </w:rPr>
      </w:pPr>
    </w:p>
    <w:p w14:paraId="27E7974F" w14:textId="77777777" w:rsidR="00897C96" w:rsidRPr="00CA72D3" w:rsidRDefault="00897C96" w:rsidP="00365E75">
      <w:pPr>
        <w:spacing w:after="0" w:line="240" w:lineRule="auto"/>
        <w:jc w:val="center"/>
        <w:rPr>
          <w:rFonts w:asciiTheme="minorHAnsi" w:hAnsiTheme="minorHAnsi" w:cstheme="minorHAnsi"/>
          <w:b/>
          <w:sz w:val="20"/>
          <w:szCs w:val="20"/>
          <w:lang w:val="ka-GE"/>
        </w:rPr>
      </w:pPr>
    </w:p>
    <w:p w14:paraId="7AA48C82" w14:textId="77777777" w:rsidR="00897C96" w:rsidRPr="00CA72D3" w:rsidRDefault="00897C96" w:rsidP="00365E75">
      <w:pPr>
        <w:spacing w:after="0" w:line="240" w:lineRule="auto"/>
        <w:jc w:val="center"/>
        <w:rPr>
          <w:rFonts w:asciiTheme="minorHAnsi" w:hAnsiTheme="minorHAnsi" w:cstheme="minorHAnsi"/>
          <w:b/>
          <w:sz w:val="20"/>
          <w:szCs w:val="20"/>
          <w:lang w:val="ka-GE"/>
        </w:rPr>
      </w:pPr>
    </w:p>
    <w:p w14:paraId="15AF5D20" w14:textId="77777777" w:rsidR="00343FBC" w:rsidRPr="00FF382D" w:rsidRDefault="00743C97" w:rsidP="00365E75">
      <w:pPr>
        <w:spacing w:after="0" w:line="240" w:lineRule="auto"/>
        <w:jc w:val="center"/>
        <w:rPr>
          <w:rFonts w:asciiTheme="minorHAnsi" w:hAnsiTheme="minorHAnsi" w:cstheme="minorHAnsi"/>
          <w:b/>
          <w:sz w:val="20"/>
          <w:szCs w:val="20"/>
          <w:lang w:val="ka-GE"/>
        </w:rPr>
      </w:pPr>
      <w:r w:rsidRPr="00FF382D">
        <w:rPr>
          <w:rFonts w:asciiTheme="minorHAnsi" w:hAnsiTheme="minorHAnsi" w:cstheme="minorHAnsi"/>
          <w:b/>
          <w:noProof/>
          <w:sz w:val="20"/>
          <w:szCs w:val="20"/>
        </w:rPr>
        <w:drawing>
          <wp:inline distT="0" distB="0" distL="0" distR="0" wp14:anchorId="56134C89" wp14:editId="5C1F7273">
            <wp:extent cx="3505200" cy="1729483"/>
            <wp:effectExtent l="0" t="0" r="0" b="0"/>
            <wp:docPr id="1" name="Picture 1" descr="C:\Users\Kchkheidze\AppData\Local\Microsoft\Windows\INetCache\Content.Outlook\2CNP1WXS\gst logo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chkheidze\AppData\Local\Microsoft\Windows\INetCache\Content.Outlook\2CNP1WXS\gst logo 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92940" cy="1772774"/>
                    </a:xfrm>
                    <a:prstGeom prst="rect">
                      <a:avLst/>
                    </a:prstGeom>
                    <a:noFill/>
                    <a:ln>
                      <a:noFill/>
                    </a:ln>
                  </pic:spPr>
                </pic:pic>
              </a:graphicData>
            </a:graphic>
          </wp:inline>
        </w:drawing>
      </w:r>
    </w:p>
    <w:p w14:paraId="03945EE2" w14:textId="77777777" w:rsidR="00343FBC" w:rsidRPr="00FF382D" w:rsidRDefault="00343FBC" w:rsidP="00365E75">
      <w:pPr>
        <w:spacing w:after="0" w:line="240" w:lineRule="auto"/>
        <w:jc w:val="center"/>
        <w:rPr>
          <w:rFonts w:asciiTheme="minorHAnsi" w:hAnsiTheme="minorHAnsi" w:cstheme="minorHAnsi"/>
          <w:b/>
          <w:sz w:val="20"/>
          <w:szCs w:val="20"/>
          <w:lang w:val="ka-GE"/>
        </w:rPr>
      </w:pPr>
    </w:p>
    <w:p w14:paraId="6E08B7CD" w14:textId="019841C2" w:rsidR="001C6ABF" w:rsidRPr="00FF382D" w:rsidRDefault="005B118C" w:rsidP="00365E75">
      <w:pPr>
        <w:pStyle w:val="ListParagraph"/>
        <w:spacing w:line="360" w:lineRule="auto"/>
        <w:ind w:left="90"/>
        <w:jc w:val="center"/>
        <w:rPr>
          <w:rFonts w:asciiTheme="minorHAnsi" w:hAnsiTheme="minorHAnsi" w:cstheme="minorHAnsi"/>
          <w:b/>
          <w:bCs/>
          <w:sz w:val="20"/>
          <w:szCs w:val="20"/>
        </w:rPr>
      </w:pPr>
      <w:r w:rsidRPr="00FF382D">
        <w:rPr>
          <w:rFonts w:asciiTheme="minorHAnsi" w:hAnsiTheme="minorHAnsi" w:cstheme="minorHAnsi"/>
          <w:b/>
          <w:bCs/>
          <w:sz w:val="20"/>
          <w:szCs w:val="20"/>
        </w:rPr>
        <w:t>E-</w:t>
      </w:r>
      <w:r w:rsidR="001C6ABF" w:rsidRPr="00FF382D">
        <w:rPr>
          <w:rFonts w:asciiTheme="minorHAnsi" w:hAnsiTheme="minorHAnsi" w:cstheme="minorHAnsi"/>
          <w:b/>
          <w:bCs/>
          <w:sz w:val="20"/>
          <w:szCs w:val="20"/>
        </w:rPr>
        <w:t>Tender</w:t>
      </w:r>
      <w:r w:rsidR="00743C97" w:rsidRPr="00FF382D">
        <w:rPr>
          <w:rFonts w:asciiTheme="minorHAnsi" w:hAnsiTheme="minorHAnsi" w:cstheme="minorHAnsi"/>
          <w:b/>
          <w:bCs/>
          <w:sz w:val="20"/>
          <w:szCs w:val="20"/>
        </w:rPr>
        <w:t xml:space="preserve"> </w:t>
      </w:r>
      <w:r w:rsidR="001C6ABF" w:rsidRPr="00FF382D">
        <w:rPr>
          <w:rFonts w:asciiTheme="minorHAnsi" w:hAnsiTheme="minorHAnsi" w:cstheme="minorHAnsi"/>
          <w:b/>
          <w:bCs/>
          <w:sz w:val="20"/>
          <w:szCs w:val="20"/>
        </w:rPr>
        <w:t>for P</w:t>
      </w:r>
      <w:r w:rsidR="00743C97" w:rsidRPr="00FF382D">
        <w:rPr>
          <w:rFonts w:asciiTheme="minorHAnsi" w:hAnsiTheme="minorHAnsi" w:cstheme="minorHAnsi"/>
          <w:b/>
          <w:bCs/>
          <w:sz w:val="20"/>
          <w:szCs w:val="20"/>
        </w:rPr>
        <w:t xml:space="preserve">rocurement </w:t>
      </w:r>
      <w:r w:rsidRPr="00FF382D">
        <w:rPr>
          <w:rFonts w:asciiTheme="minorHAnsi" w:hAnsiTheme="minorHAnsi" w:cstheme="minorHAnsi"/>
          <w:b/>
          <w:bCs/>
          <w:sz w:val="20"/>
          <w:szCs w:val="20"/>
        </w:rPr>
        <w:t xml:space="preserve">of </w:t>
      </w:r>
      <w:r w:rsidR="00852286" w:rsidRPr="00FF382D">
        <w:rPr>
          <w:rFonts w:asciiTheme="minorHAnsi" w:hAnsiTheme="minorHAnsi" w:cstheme="minorHAnsi"/>
          <w:b/>
          <w:bCs/>
          <w:sz w:val="20"/>
          <w:szCs w:val="20"/>
        </w:rPr>
        <w:t>Lime</w:t>
      </w:r>
    </w:p>
    <w:p w14:paraId="5F801A0C" w14:textId="2E1F48DE" w:rsidR="001C6ABF" w:rsidRPr="00FF382D" w:rsidRDefault="001C6ABF" w:rsidP="00365E75">
      <w:pPr>
        <w:pStyle w:val="ListParagraph"/>
        <w:spacing w:line="360" w:lineRule="auto"/>
        <w:ind w:left="90"/>
        <w:jc w:val="center"/>
        <w:rPr>
          <w:rFonts w:asciiTheme="minorHAnsi" w:hAnsiTheme="minorHAnsi" w:cstheme="minorHAnsi"/>
          <w:b/>
          <w:sz w:val="20"/>
          <w:szCs w:val="20"/>
        </w:rPr>
      </w:pPr>
    </w:p>
    <w:p w14:paraId="507431D3" w14:textId="77777777" w:rsidR="00343FBC" w:rsidRPr="00FF382D" w:rsidRDefault="00343FBC" w:rsidP="00365E75">
      <w:pPr>
        <w:spacing w:after="0" w:line="240" w:lineRule="auto"/>
        <w:jc w:val="center"/>
        <w:rPr>
          <w:rFonts w:asciiTheme="minorHAnsi" w:hAnsiTheme="minorHAnsi" w:cstheme="minorHAnsi"/>
          <w:b/>
          <w:sz w:val="20"/>
          <w:szCs w:val="20"/>
          <w:lang w:val="ka-GE"/>
        </w:rPr>
      </w:pPr>
    </w:p>
    <w:p w14:paraId="14A841F9" w14:textId="77777777" w:rsidR="00343FBC" w:rsidRPr="00FF382D" w:rsidRDefault="00343FBC" w:rsidP="00365E75">
      <w:pPr>
        <w:spacing w:after="0" w:line="240" w:lineRule="auto"/>
        <w:jc w:val="center"/>
        <w:rPr>
          <w:rFonts w:asciiTheme="minorHAnsi" w:hAnsiTheme="minorHAnsi" w:cstheme="minorHAnsi"/>
          <w:b/>
          <w:sz w:val="20"/>
          <w:szCs w:val="20"/>
          <w:lang w:val="ka-GE"/>
        </w:rPr>
      </w:pPr>
    </w:p>
    <w:p w14:paraId="15F7AA87" w14:textId="77777777" w:rsidR="00343FBC" w:rsidRPr="00FF382D" w:rsidRDefault="00343FBC" w:rsidP="00365E75">
      <w:pPr>
        <w:spacing w:after="0" w:line="240" w:lineRule="auto"/>
        <w:jc w:val="center"/>
        <w:rPr>
          <w:rFonts w:asciiTheme="minorHAnsi" w:hAnsiTheme="minorHAnsi" w:cstheme="minorHAnsi"/>
          <w:b/>
          <w:sz w:val="20"/>
          <w:szCs w:val="20"/>
          <w:lang w:val="ka-GE"/>
        </w:rPr>
      </w:pPr>
    </w:p>
    <w:p w14:paraId="5955B1F1" w14:textId="77777777" w:rsidR="00343FBC" w:rsidRPr="00FF382D" w:rsidRDefault="00343FBC" w:rsidP="00365E75">
      <w:pPr>
        <w:spacing w:after="0" w:line="240" w:lineRule="auto"/>
        <w:jc w:val="center"/>
        <w:rPr>
          <w:rFonts w:asciiTheme="minorHAnsi" w:hAnsiTheme="minorHAnsi" w:cstheme="minorHAnsi"/>
          <w:b/>
          <w:sz w:val="20"/>
          <w:szCs w:val="20"/>
          <w:lang w:val="ka-GE"/>
        </w:rPr>
      </w:pPr>
    </w:p>
    <w:p w14:paraId="47984D88" w14:textId="77777777" w:rsidR="00343FBC" w:rsidRPr="00FF382D" w:rsidRDefault="00343FBC" w:rsidP="00365E75">
      <w:pPr>
        <w:spacing w:after="0" w:line="240" w:lineRule="auto"/>
        <w:jc w:val="center"/>
        <w:rPr>
          <w:rFonts w:asciiTheme="minorHAnsi" w:hAnsiTheme="minorHAnsi" w:cstheme="minorHAnsi"/>
          <w:b/>
          <w:sz w:val="20"/>
          <w:szCs w:val="20"/>
          <w:lang w:val="ka-GE"/>
        </w:rPr>
      </w:pPr>
    </w:p>
    <w:p w14:paraId="38E33239" w14:textId="77777777" w:rsidR="00343FBC" w:rsidRPr="00FF382D" w:rsidRDefault="00343FBC" w:rsidP="00365E75">
      <w:pPr>
        <w:spacing w:after="0" w:line="240" w:lineRule="auto"/>
        <w:jc w:val="center"/>
        <w:rPr>
          <w:rFonts w:asciiTheme="minorHAnsi" w:hAnsiTheme="minorHAnsi" w:cstheme="minorHAnsi"/>
          <w:b/>
          <w:sz w:val="20"/>
          <w:szCs w:val="20"/>
          <w:lang w:val="ka-GE"/>
        </w:rPr>
      </w:pPr>
    </w:p>
    <w:p w14:paraId="7F0A8A0C" w14:textId="77777777" w:rsidR="00343FBC" w:rsidRPr="00FF382D" w:rsidRDefault="00343FBC" w:rsidP="00365E75">
      <w:pPr>
        <w:spacing w:after="0" w:line="240" w:lineRule="auto"/>
        <w:jc w:val="center"/>
        <w:rPr>
          <w:rFonts w:asciiTheme="minorHAnsi" w:hAnsiTheme="minorHAnsi" w:cstheme="minorHAnsi"/>
          <w:b/>
          <w:sz w:val="20"/>
          <w:szCs w:val="20"/>
          <w:lang w:val="ka-GE"/>
        </w:rPr>
      </w:pPr>
    </w:p>
    <w:p w14:paraId="525EEA4A" w14:textId="77777777" w:rsidR="00343FBC" w:rsidRPr="00FF382D" w:rsidRDefault="00343FBC" w:rsidP="00365E75">
      <w:pPr>
        <w:spacing w:after="0" w:line="240" w:lineRule="auto"/>
        <w:jc w:val="center"/>
        <w:rPr>
          <w:rFonts w:asciiTheme="minorHAnsi" w:hAnsiTheme="minorHAnsi" w:cstheme="minorHAnsi"/>
          <w:b/>
          <w:sz w:val="20"/>
          <w:szCs w:val="20"/>
          <w:lang w:val="ka-GE"/>
        </w:rPr>
      </w:pPr>
    </w:p>
    <w:p w14:paraId="1E4F0382" w14:textId="77777777" w:rsidR="00343FBC" w:rsidRPr="00FF382D" w:rsidRDefault="00343FBC" w:rsidP="00365E75">
      <w:pPr>
        <w:spacing w:after="0" w:line="240" w:lineRule="auto"/>
        <w:jc w:val="center"/>
        <w:rPr>
          <w:rFonts w:asciiTheme="minorHAnsi" w:hAnsiTheme="minorHAnsi" w:cstheme="minorHAnsi"/>
          <w:b/>
          <w:sz w:val="20"/>
          <w:szCs w:val="20"/>
          <w:lang w:val="ka-GE"/>
        </w:rPr>
      </w:pPr>
    </w:p>
    <w:p w14:paraId="584657E9" w14:textId="77777777" w:rsidR="00343FBC" w:rsidRPr="00FF382D" w:rsidRDefault="00343FBC" w:rsidP="00365E75">
      <w:pPr>
        <w:spacing w:after="0" w:line="240" w:lineRule="auto"/>
        <w:jc w:val="center"/>
        <w:rPr>
          <w:rFonts w:asciiTheme="minorHAnsi" w:hAnsiTheme="minorHAnsi" w:cstheme="minorHAnsi"/>
          <w:b/>
          <w:sz w:val="20"/>
          <w:szCs w:val="20"/>
          <w:lang w:val="ka-GE"/>
        </w:rPr>
      </w:pPr>
    </w:p>
    <w:p w14:paraId="1DA75CA4" w14:textId="77777777" w:rsidR="00343FBC" w:rsidRPr="00FF382D" w:rsidRDefault="00343FBC" w:rsidP="00365E75">
      <w:pPr>
        <w:spacing w:after="0" w:line="240" w:lineRule="auto"/>
        <w:jc w:val="center"/>
        <w:rPr>
          <w:rFonts w:asciiTheme="minorHAnsi" w:hAnsiTheme="minorHAnsi" w:cstheme="minorHAnsi"/>
          <w:b/>
          <w:sz w:val="20"/>
          <w:szCs w:val="20"/>
          <w:lang w:val="ka-GE"/>
        </w:rPr>
      </w:pPr>
    </w:p>
    <w:p w14:paraId="3899AEA2" w14:textId="77777777" w:rsidR="00343FBC" w:rsidRPr="00FF382D" w:rsidRDefault="00343FBC" w:rsidP="00365E75">
      <w:pPr>
        <w:spacing w:after="0" w:line="240" w:lineRule="auto"/>
        <w:jc w:val="center"/>
        <w:rPr>
          <w:rFonts w:asciiTheme="minorHAnsi" w:hAnsiTheme="minorHAnsi" w:cstheme="minorHAnsi"/>
          <w:b/>
          <w:sz w:val="20"/>
          <w:szCs w:val="20"/>
          <w:lang w:val="ka-GE"/>
        </w:rPr>
      </w:pPr>
    </w:p>
    <w:p w14:paraId="7ACD5962" w14:textId="77777777" w:rsidR="00343FBC" w:rsidRPr="00FF382D" w:rsidRDefault="00343FBC" w:rsidP="00365E75">
      <w:pPr>
        <w:spacing w:after="0" w:line="240" w:lineRule="auto"/>
        <w:jc w:val="center"/>
        <w:rPr>
          <w:rFonts w:asciiTheme="minorHAnsi" w:hAnsiTheme="minorHAnsi" w:cstheme="minorHAnsi"/>
          <w:b/>
          <w:sz w:val="20"/>
          <w:szCs w:val="20"/>
          <w:lang w:val="ka-GE"/>
        </w:rPr>
      </w:pPr>
    </w:p>
    <w:p w14:paraId="32EB1151" w14:textId="77777777" w:rsidR="00343FBC" w:rsidRPr="00FF382D" w:rsidRDefault="00343FBC" w:rsidP="00365E75">
      <w:pPr>
        <w:spacing w:after="0" w:line="240" w:lineRule="auto"/>
        <w:jc w:val="center"/>
        <w:rPr>
          <w:rFonts w:asciiTheme="minorHAnsi" w:hAnsiTheme="minorHAnsi" w:cstheme="minorHAnsi"/>
          <w:b/>
          <w:sz w:val="20"/>
          <w:szCs w:val="20"/>
          <w:lang w:val="ka-GE"/>
        </w:rPr>
      </w:pPr>
    </w:p>
    <w:p w14:paraId="7F042F0F" w14:textId="77777777" w:rsidR="00343FBC" w:rsidRPr="00FF382D" w:rsidRDefault="00343FBC" w:rsidP="00365E75">
      <w:pPr>
        <w:spacing w:after="0" w:line="240" w:lineRule="auto"/>
        <w:jc w:val="center"/>
        <w:rPr>
          <w:rFonts w:asciiTheme="minorHAnsi" w:hAnsiTheme="minorHAnsi" w:cstheme="minorHAnsi"/>
          <w:b/>
          <w:sz w:val="20"/>
          <w:szCs w:val="20"/>
          <w:lang w:val="ka-GE"/>
        </w:rPr>
      </w:pPr>
    </w:p>
    <w:p w14:paraId="5E8E3C19" w14:textId="77777777" w:rsidR="00343FBC" w:rsidRPr="00FF382D" w:rsidRDefault="00343FBC" w:rsidP="00365E75">
      <w:pPr>
        <w:spacing w:after="0" w:line="240" w:lineRule="auto"/>
        <w:jc w:val="center"/>
        <w:rPr>
          <w:rFonts w:asciiTheme="minorHAnsi" w:hAnsiTheme="minorHAnsi" w:cstheme="minorHAnsi"/>
          <w:b/>
          <w:sz w:val="20"/>
          <w:szCs w:val="20"/>
          <w:lang w:val="ka-GE"/>
        </w:rPr>
      </w:pPr>
    </w:p>
    <w:p w14:paraId="11A4696B" w14:textId="77777777" w:rsidR="00343FBC" w:rsidRPr="00FF382D" w:rsidRDefault="00343FBC" w:rsidP="00365E75">
      <w:pPr>
        <w:spacing w:after="0" w:line="240" w:lineRule="auto"/>
        <w:jc w:val="center"/>
        <w:rPr>
          <w:rFonts w:asciiTheme="minorHAnsi" w:hAnsiTheme="minorHAnsi" w:cstheme="minorHAnsi"/>
          <w:b/>
          <w:sz w:val="20"/>
          <w:szCs w:val="20"/>
          <w:lang w:val="ka-GE"/>
        </w:rPr>
      </w:pPr>
    </w:p>
    <w:p w14:paraId="6B6CFBA5" w14:textId="77777777" w:rsidR="00343FBC" w:rsidRPr="00FF382D" w:rsidRDefault="00343FBC" w:rsidP="00365E75">
      <w:pPr>
        <w:spacing w:after="0" w:line="240" w:lineRule="auto"/>
        <w:jc w:val="center"/>
        <w:rPr>
          <w:rFonts w:asciiTheme="minorHAnsi" w:hAnsiTheme="minorHAnsi" w:cstheme="minorHAnsi"/>
          <w:b/>
          <w:sz w:val="20"/>
          <w:szCs w:val="20"/>
          <w:lang w:val="ka-GE"/>
        </w:rPr>
      </w:pPr>
    </w:p>
    <w:p w14:paraId="4EFED79C" w14:textId="77777777" w:rsidR="00343FBC" w:rsidRPr="00FF382D" w:rsidRDefault="00343FBC" w:rsidP="00365E75">
      <w:pPr>
        <w:spacing w:after="0" w:line="240" w:lineRule="auto"/>
        <w:jc w:val="center"/>
        <w:rPr>
          <w:rFonts w:asciiTheme="minorHAnsi" w:hAnsiTheme="minorHAnsi" w:cstheme="minorHAnsi"/>
          <w:b/>
          <w:sz w:val="20"/>
          <w:szCs w:val="20"/>
          <w:lang w:val="ka-GE"/>
        </w:rPr>
      </w:pPr>
    </w:p>
    <w:p w14:paraId="21A26074" w14:textId="77777777" w:rsidR="00743C97" w:rsidRPr="00FF382D" w:rsidRDefault="00743C97" w:rsidP="00365E75">
      <w:pPr>
        <w:spacing w:after="0" w:line="240" w:lineRule="auto"/>
        <w:jc w:val="center"/>
        <w:rPr>
          <w:rFonts w:asciiTheme="minorHAnsi" w:hAnsiTheme="minorHAnsi" w:cstheme="minorHAnsi"/>
          <w:b/>
          <w:sz w:val="20"/>
          <w:szCs w:val="20"/>
          <w:lang w:val="ka-GE"/>
        </w:rPr>
      </w:pPr>
    </w:p>
    <w:p w14:paraId="6D5B0161" w14:textId="77777777" w:rsidR="00743C97" w:rsidRPr="00FF382D" w:rsidRDefault="00743C97" w:rsidP="00365E75">
      <w:pPr>
        <w:spacing w:after="0" w:line="240" w:lineRule="auto"/>
        <w:jc w:val="center"/>
        <w:rPr>
          <w:rFonts w:asciiTheme="minorHAnsi" w:hAnsiTheme="minorHAnsi" w:cstheme="minorHAnsi"/>
          <w:b/>
          <w:sz w:val="20"/>
          <w:szCs w:val="20"/>
        </w:rPr>
      </w:pPr>
    </w:p>
    <w:p w14:paraId="5750CBC4" w14:textId="77777777" w:rsidR="00CA72D3" w:rsidRPr="00FF382D" w:rsidRDefault="00CA72D3" w:rsidP="00365E75">
      <w:pPr>
        <w:spacing w:after="0" w:line="240" w:lineRule="auto"/>
        <w:jc w:val="center"/>
        <w:rPr>
          <w:rFonts w:asciiTheme="minorHAnsi" w:hAnsiTheme="minorHAnsi" w:cstheme="minorHAnsi"/>
          <w:b/>
          <w:sz w:val="20"/>
          <w:szCs w:val="20"/>
        </w:rPr>
      </w:pPr>
    </w:p>
    <w:p w14:paraId="51A5FCD6" w14:textId="77777777" w:rsidR="00CA72D3" w:rsidRPr="00FF382D" w:rsidRDefault="00CA72D3" w:rsidP="00365E75">
      <w:pPr>
        <w:spacing w:after="0" w:line="240" w:lineRule="auto"/>
        <w:jc w:val="center"/>
        <w:rPr>
          <w:rFonts w:asciiTheme="minorHAnsi" w:hAnsiTheme="minorHAnsi" w:cstheme="minorHAnsi"/>
          <w:b/>
          <w:sz w:val="20"/>
          <w:szCs w:val="20"/>
        </w:rPr>
      </w:pPr>
    </w:p>
    <w:p w14:paraId="67E18764" w14:textId="77777777" w:rsidR="00CA72D3" w:rsidRPr="00FF382D" w:rsidRDefault="00CA72D3" w:rsidP="00365E75">
      <w:pPr>
        <w:spacing w:after="0" w:line="240" w:lineRule="auto"/>
        <w:jc w:val="center"/>
        <w:rPr>
          <w:rFonts w:asciiTheme="minorHAnsi" w:hAnsiTheme="minorHAnsi" w:cstheme="minorHAnsi"/>
          <w:b/>
          <w:sz w:val="20"/>
          <w:szCs w:val="20"/>
        </w:rPr>
      </w:pPr>
    </w:p>
    <w:p w14:paraId="5213E583" w14:textId="77777777" w:rsidR="00CA72D3" w:rsidRPr="00FF382D" w:rsidRDefault="00CA72D3" w:rsidP="00365E75">
      <w:pPr>
        <w:spacing w:after="0" w:line="240" w:lineRule="auto"/>
        <w:jc w:val="center"/>
        <w:rPr>
          <w:rFonts w:asciiTheme="minorHAnsi" w:hAnsiTheme="minorHAnsi" w:cstheme="minorHAnsi"/>
          <w:b/>
          <w:sz w:val="20"/>
          <w:szCs w:val="20"/>
        </w:rPr>
      </w:pPr>
    </w:p>
    <w:p w14:paraId="6058B8CA" w14:textId="77777777" w:rsidR="00743C97" w:rsidRPr="00FF382D" w:rsidRDefault="00743C97" w:rsidP="00365E75">
      <w:pPr>
        <w:spacing w:after="0" w:line="240" w:lineRule="auto"/>
        <w:jc w:val="center"/>
        <w:rPr>
          <w:rFonts w:asciiTheme="minorHAnsi" w:hAnsiTheme="minorHAnsi" w:cstheme="minorHAnsi"/>
          <w:b/>
          <w:sz w:val="20"/>
          <w:szCs w:val="20"/>
        </w:rPr>
      </w:pPr>
    </w:p>
    <w:p w14:paraId="46B6144B" w14:textId="77777777" w:rsidR="00743C97" w:rsidRPr="00FF382D" w:rsidRDefault="00743C97" w:rsidP="00365E75">
      <w:pPr>
        <w:spacing w:after="0" w:line="240" w:lineRule="auto"/>
        <w:jc w:val="center"/>
        <w:rPr>
          <w:rFonts w:asciiTheme="minorHAnsi" w:hAnsiTheme="minorHAnsi" w:cstheme="minorHAnsi"/>
          <w:b/>
          <w:sz w:val="20"/>
          <w:szCs w:val="20"/>
        </w:rPr>
      </w:pPr>
    </w:p>
    <w:p w14:paraId="52356533" w14:textId="77777777" w:rsidR="00743C97" w:rsidRPr="00FF382D" w:rsidRDefault="00743C97" w:rsidP="00365E75">
      <w:pPr>
        <w:spacing w:after="0" w:line="240" w:lineRule="auto"/>
        <w:jc w:val="center"/>
        <w:rPr>
          <w:rFonts w:asciiTheme="minorHAnsi" w:hAnsiTheme="minorHAnsi" w:cstheme="minorHAnsi"/>
          <w:b/>
          <w:sz w:val="20"/>
          <w:szCs w:val="20"/>
        </w:rPr>
      </w:pPr>
    </w:p>
    <w:p w14:paraId="65783B34" w14:textId="77777777" w:rsidR="00BB66A2" w:rsidRPr="00FF382D" w:rsidRDefault="00BB66A2" w:rsidP="00365E75">
      <w:pPr>
        <w:spacing w:after="0" w:line="360" w:lineRule="auto"/>
        <w:rPr>
          <w:rFonts w:asciiTheme="minorHAnsi" w:hAnsiTheme="minorHAnsi" w:cstheme="minorHAnsi"/>
          <w:b/>
          <w:sz w:val="20"/>
          <w:szCs w:val="20"/>
          <w:u w:val="single"/>
          <w:lang w:val="ka-GE"/>
        </w:rPr>
      </w:pPr>
    </w:p>
    <w:p w14:paraId="50842663" w14:textId="013B2C7E" w:rsidR="00897C96" w:rsidRPr="00FF382D" w:rsidRDefault="00897C96" w:rsidP="00365E75">
      <w:pPr>
        <w:pStyle w:val="ListParagraph"/>
        <w:numPr>
          <w:ilvl w:val="1"/>
          <w:numId w:val="29"/>
        </w:numPr>
        <w:spacing w:after="0" w:line="240" w:lineRule="auto"/>
        <w:rPr>
          <w:rFonts w:asciiTheme="minorHAnsi" w:hAnsiTheme="minorHAnsi" w:cstheme="minorHAnsi"/>
          <w:b/>
          <w:sz w:val="20"/>
          <w:szCs w:val="20"/>
        </w:rPr>
      </w:pPr>
      <w:r w:rsidRPr="00FF382D">
        <w:rPr>
          <w:rFonts w:asciiTheme="minorHAnsi" w:hAnsiTheme="minorHAnsi" w:cstheme="minorHAnsi"/>
          <w:b/>
          <w:sz w:val="20"/>
          <w:szCs w:val="20"/>
        </w:rPr>
        <w:lastRenderedPageBreak/>
        <w:t xml:space="preserve">Procurement object </w:t>
      </w:r>
      <w:r w:rsidR="00852286" w:rsidRPr="00FF382D">
        <w:rPr>
          <w:rFonts w:asciiTheme="minorHAnsi" w:hAnsiTheme="minorHAnsi" w:cstheme="minorHAnsi"/>
          <w:b/>
          <w:sz w:val="20"/>
          <w:szCs w:val="20"/>
          <w:lang w:val="ka-GE"/>
        </w:rPr>
        <w:t xml:space="preserve"> </w:t>
      </w:r>
    </w:p>
    <w:p w14:paraId="56482AC9" w14:textId="6F62C247" w:rsidR="00852286" w:rsidRPr="00FF382D" w:rsidRDefault="00852286" w:rsidP="00365E75">
      <w:pPr>
        <w:pStyle w:val="ListParagraph"/>
        <w:spacing w:after="0" w:line="240" w:lineRule="auto"/>
        <w:ind w:left="360"/>
        <w:rPr>
          <w:rFonts w:asciiTheme="minorHAnsi" w:hAnsiTheme="minorHAnsi" w:cstheme="minorHAnsi"/>
          <w:b/>
          <w:sz w:val="20"/>
          <w:szCs w:val="20"/>
          <w:lang w:val="ka-GE"/>
        </w:rPr>
      </w:pPr>
      <w:r w:rsidRPr="00FF382D">
        <w:rPr>
          <w:rFonts w:asciiTheme="minorHAnsi" w:hAnsiTheme="minorHAnsi" w:cstheme="minorHAnsi"/>
          <w:b/>
          <w:sz w:val="20"/>
          <w:szCs w:val="20"/>
          <w:lang w:val="ka-GE"/>
        </w:rPr>
        <w:t xml:space="preserve"> </w:t>
      </w:r>
    </w:p>
    <w:p w14:paraId="321B1879" w14:textId="1F3AA5F6" w:rsidR="00743C97" w:rsidRPr="00FF382D" w:rsidRDefault="00743C97" w:rsidP="00365E75">
      <w:pPr>
        <w:spacing w:after="0" w:line="240" w:lineRule="auto"/>
        <w:rPr>
          <w:rFonts w:asciiTheme="minorHAnsi" w:hAnsiTheme="minorHAnsi" w:cstheme="minorHAnsi"/>
          <w:sz w:val="20"/>
          <w:szCs w:val="20"/>
        </w:rPr>
      </w:pPr>
      <w:r w:rsidRPr="00FF382D">
        <w:rPr>
          <w:rFonts w:asciiTheme="minorHAnsi" w:hAnsiTheme="minorHAnsi" w:cstheme="minorHAnsi"/>
          <w:sz w:val="20"/>
          <w:szCs w:val="20"/>
        </w:rPr>
        <w:t xml:space="preserve">Gardabani </w:t>
      </w:r>
      <w:proofErr w:type="spellStart"/>
      <w:r w:rsidRPr="00FF382D">
        <w:rPr>
          <w:rFonts w:asciiTheme="minorHAnsi" w:hAnsiTheme="minorHAnsi" w:cstheme="minorHAnsi"/>
          <w:sz w:val="20"/>
          <w:szCs w:val="20"/>
        </w:rPr>
        <w:t>Seawage</w:t>
      </w:r>
      <w:proofErr w:type="spellEnd"/>
      <w:r w:rsidRPr="00FF382D">
        <w:rPr>
          <w:rFonts w:asciiTheme="minorHAnsi" w:hAnsiTheme="minorHAnsi" w:cstheme="minorHAnsi"/>
          <w:sz w:val="20"/>
          <w:szCs w:val="20"/>
        </w:rPr>
        <w:t xml:space="preserve"> Treatment Plant Ltd (GSTP), hereafter referred to as a </w:t>
      </w:r>
      <w:r w:rsidRPr="00FF382D">
        <w:rPr>
          <w:rFonts w:asciiTheme="minorHAnsi" w:hAnsiTheme="minorHAnsi" w:cstheme="minorHAnsi"/>
          <w:b/>
          <w:sz w:val="20"/>
          <w:szCs w:val="20"/>
        </w:rPr>
        <w:t>Buyer</w:t>
      </w:r>
      <w:r w:rsidRPr="00FF382D">
        <w:rPr>
          <w:rFonts w:asciiTheme="minorHAnsi" w:hAnsiTheme="minorHAnsi" w:cstheme="minorHAnsi"/>
          <w:sz w:val="20"/>
          <w:szCs w:val="20"/>
        </w:rPr>
        <w:t xml:space="preserve">, </w:t>
      </w:r>
      <w:r w:rsidR="00894536" w:rsidRPr="00FF382D">
        <w:rPr>
          <w:rFonts w:asciiTheme="minorHAnsi" w:hAnsiTheme="minorHAnsi" w:cstheme="minorHAnsi"/>
          <w:sz w:val="20"/>
          <w:szCs w:val="20"/>
        </w:rPr>
        <w:t xml:space="preserve">announces </w:t>
      </w:r>
      <w:r w:rsidR="00897C96" w:rsidRPr="00FF382D">
        <w:rPr>
          <w:rFonts w:asciiTheme="minorHAnsi" w:hAnsiTheme="minorHAnsi" w:cstheme="minorHAnsi"/>
          <w:sz w:val="20"/>
          <w:szCs w:val="20"/>
        </w:rPr>
        <w:t>e</w:t>
      </w:r>
      <w:r w:rsidR="007465DA" w:rsidRPr="00FF382D">
        <w:rPr>
          <w:rFonts w:asciiTheme="minorHAnsi" w:hAnsiTheme="minorHAnsi" w:cstheme="minorHAnsi"/>
          <w:sz w:val="20"/>
          <w:szCs w:val="20"/>
          <w:lang w:val="ka-GE"/>
        </w:rPr>
        <w:t>-</w:t>
      </w:r>
      <w:r w:rsidR="00894536" w:rsidRPr="00FF382D">
        <w:rPr>
          <w:rFonts w:asciiTheme="minorHAnsi" w:hAnsiTheme="minorHAnsi" w:cstheme="minorHAnsi"/>
          <w:sz w:val="20"/>
          <w:szCs w:val="20"/>
        </w:rPr>
        <w:t xml:space="preserve">tender for </w:t>
      </w:r>
      <w:r w:rsidRPr="00FF382D">
        <w:rPr>
          <w:rFonts w:asciiTheme="minorHAnsi" w:hAnsiTheme="minorHAnsi" w:cstheme="minorHAnsi"/>
          <w:b/>
          <w:bCs/>
          <w:sz w:val="20"/>
          <w:szCs w:val="20"/>
        </w:rPr>
        <w:t xml:space="preserve">Procurement of </w:t>
      </w:r>
      <w:r w:rsidR="00852286" w:rsidRPr="00FF382D">
        <w:rPr>
          <w:rFonts w:asciiTheme="minorHAnsi" w:hAnsiTheme="minorHAnsi" w:cstheme="minorHAnsi"/>
          <w:b/>
          <w:bCs/>
          <w:sz w:val="20"/>
          <w:szCs w:val="20"/>
        </w:rPr>
        <w:t>Lime.</w:t>
      </w:r>
    </w:p>
    <w:p w14:paraId="5486B8E4" w14:textId="77777777" w:rsidR="00897C96" w:rsidRPr="00FF382D" w:rsidRDefault="00897C96" w:rsidP="00365E75">
      <w:pPr>
        <w:spacing w:after="0" w:line="240" w:lineRule="auto"/>
        <w:rPr>
          <w:rFonts w:asciiTheme="minorHAnsi" w:hAnsiTheme="minorHAnsi" w:cstheme="minorHAnsi"/>
          <w:b/>
          <w:sz w:val="20"/>
          <w:szCs w:val="20"/>
        </w:rPr>
      </w:pPr>
    </w:p>
    <w:p w14:paraId="4F6FE1FD" w14:textId="77777777" w:rsidR="00743C97" w:rsidRPr="00FF382D" w:rsidRDefault="00743C97" w:rsidP="00365E75">
      <w:pPr>
        <w:spacing w:after="0" w:line="240" w:lineRule="auto"/>
        <w:rPr>
          <w:rFonts w:asciiTheme="minorHAnsi" w:hAnsiTheme="minorHAnsi" w:cstheme="minorHAnsi"/>
          <w:b/>
          <w:sz w:val="20"/>
          <w:szCs w:val="20"/>
        </w:rPr>
      </w:pPr>
    </w:p>
    <w:p w14:paraId="123D749D" w14:textId="77777777" w:rsidR="00897C96" w:rsidRPr="00FF382D" w:rsidRDefault="00897C96" w:rsidP="00365E75">
      <w:pPr>
        <w:spacing w:after="0" w:line="240" w:lineRule="auto"/>
        <w:jc w:val="both"/>
        <w:rPr>
          <w:rFonts w:asciiTheme="minorHAnsi" w:hAnsiTheme="minorHAnsi" w:cstheme="minorHAnsi"/>
          <w:b/>
          <w:sz w:val="20"/>
          <w:szCs w:val="20"/>
          <w:lang w:val="ka-GE"/>
        </w:rPr>
      </w:pPr>
      <w:r w:rsidRPr="00FF382D">
        <w:rPr>
          <w:rFonts w:asciiTheme="minorHAnsi" w:hAnsiTheme="minorHAnsi" w:cstheme="minorHAnsi"/>
          <w:b/>
          <w:sz w:val="20"/>
          <w:szCs w:val="20"/>
          <w:lang w:val="ka-GE"/>
        </w:rPr>
        <w:t xml:space="preserve">1.2 </w:t>
      </w:r>
      <w:r w:rsidRPr="00FF382D">
        <w:rPr>
          <w:rFonts w:asciiTheme="minorHAnsi" w:hAnsiTheme="minorHAnsi" w:cstheme="minorHAnsi"/>
          <w:b/>
          <w:sz w:val="20"/>
          <w:szCs w:val="20"/>
        </w:rPr>
        <w:t>Procurement object description</w:t>
      </w:r>
      <w:r w:rsidR="00743C97" w:rsidRPr="00FF382D">
        <w:rPr>
          <w:rFonts w:asciiTheme="minorHAnsi" w:hAnsiTheme="minorHAnsi" w:cstheme="minorHAnsi"/>
          <w:b/>
          <w:sz w:val="20"/>
          <w:szCs w:val="20"/>
          <w:lang w:val="ka-GE"/>
        </w:rPr>
        <w:t xml:space="preserve">, </w:t>
      </w:r>
      <w:r w:rsidRPr="00FF382D">
        <w:rPr>
          <w:rFonts w:asciiTheme="minorHAnsi" w:hAnsiTheme="minorHAnsi" w:cstheme="minorHAnsi"/>
          <w:b/>
          <w:sz w:val="20"/>
          <w:szCs w:val="20"/>
        </w:rPr>
        <w:t>procurement object quantity/volume</w:t>
      </w:r>
    </w:p>
    <w:p w14:paraId="5AAF6C5F" w14:textId="77777777" w:rsidR="00897C96" w:rsidRPr="00FF382D" w:rsidRDefault="00897C96" w:rsidP="00365E75">
      <w:pPr>
        <w:spacing w:after="0" w:line="240" w:lineRule="auto"/>
        <w:rPr>
          <w:rFonts w:asciiTheme="minorHAnsi" w:hAnsiTheme="minorHAnsi" w:cstheme="minorHAnsi"/>
          <w:b/>
          <w:bCs/>
          <w:sz w:val="20"/>
          <w:szCs w:val="20"/>
          <w:lang w:val="ka-GE"/>
        </w:rPr>
      </w:pPr>
    </w:p>
    <w:p w14:paraId="62DE9AAE" w14:textId="5ED34935" w:rsidR="00852286" w:rsidRPr="00FF382D" w:rsidRDefault="00852286" w:rsidP="00365E75">
      <w:pPr>
        <w:spacing w:after="0" w:line="240" w:lineRule="auto"/>
        <w:rPr>
          <w:rFonts w:asciiTheme="minorHAnsi" w:hAnsiTheme="minorHAnsi" w:cstheme="minorHAnsi"/>
          <w:b/>
          <w:bCs/>
          <w:sz w:val="20"/>
          <w:szCs w:val="20"/>
        </w:rPr>
      </w:pPr>
      <w:r w:rsidRPr="00FF382D">
        <w:rPr>
          <w:rFonts w:asciiTheme="minorHAnsi" w:hAnsiTheme="minorHAnsi" w:cstheme="minorHAnsi"/>
          <w:b/>
          <w:bCs/>
          <w:sz w:val="20"/>
          <w:szCs w:val="20"/>
        </w:rPr>
        <w:t xml:space="preserve">Name: LIME </w:t>
      </w:r>
    </w:p>
    <w:p w14:paraId="6AAC6239" w14:textId="77777777" w:rsidR="00AA5017" w:rsidRPr="00FF382D" w:rsidRDefault="00AA5017" w:rsidP="00365E75">
      <w:pPr>
        <w:spacing w:after="0" w:line="240" w:lineRule="auto"/>
        <w:rPr>
          <w:rFonts w:asciiTheme="minorHAnsi" w:hAnsiTheme="minorHAnsi" w:cstheme="minorHAnsi"/>
          <w:b/>
          <w:bCs/>
          <w:sz w:val="20"/>
          <w:szCs w:val="20"/>
        </w:rPr>
      </w:pPr>
    </w:p>
    <w:p w14:paraId="464668C6" w14:textId="1E099713" w:rsidR="00852286" w:rsidRPr="00FF382D" w:rsidRDefault="00852286" w:rsidP="00365E75">
      <w:pPr>
        <w:spacing w:after="0" w:line="240" w:lineRule="auto"/>
        <w:rPr>
          <w:rFonts w:asciiTheme="minorHAnsi" w:hAnsiTheme="minorHAnsi" w:cstheme="minorHAnsi"/>
          <w:b/>
          <w:bCs/>
          <w:sz w:val="20"/>
          <w:szCs w:val="20"/>
        </w:rPr>
      </w:pPr>
      <w:r w:rsidRPr="00FF382D">
        <w:rPr>
          <w:rFonts w:asciiTheme="minorHAnsi" w:hAnsiTheme="minorHAnsi" w:cstheme="minorHAnsi"/>
          <w:b/>
          <w:bCs/>
          <w:sz w:val="20"/>
          <w:szCs w:val="20"/>
        </w:rPr>
        <w:t xml:space="preserve">Quantity </w:t>
      </w:r>
      <w:r w:rsidR="00443D89" w:rsidRPr="00FF382D">
        <w:rPr>
          <w:rFonts w:asciiTheme="minorHAnsi" w:hAnsiTheme="minorHAnsi" w:cstheme="minorHAnsi"/>
          <w:b/>
          <w:bCs/>
          <w:sz w:val="20"/>
          <w:szCs w:val="20"/>
        </w:rPr>
        <w:t>- approx.</w:t>
      </w:r>
      <w:r w:rsidR="00363F18">
        <w:rPr>
          <w:rFonts w:asciiTheme="minorHAnsi" w:hAnsiTheme="minorHAnsi" w:cstheme="minorHAnsi"/>
          <w:b/>
          <w:bCs/>
          <w:sz w:val="20"/>
          <w:szCs w:val="20"/>
        </w:rPr>
        <w:t xml:space="preserve"> annual quantity </w:t>
      </w:r>
      <w:r w:rsidR="00443D89">
        <w:rPr>
          <w:rFonts w:asciiTheme="minorHAnsi" w:hAnsiTheme="minorHAnsi" w:cstheme="minorHAnsi"/>
          <w:b/>
          <w:bCs/>
          <w:sz w:val="20"/>
          <w:szCs w:val="20"/>
        </w:rPr>
        <w:t xml:space="preserve">- </w:t>
      </w:r>
      <w:r w:rsidR="00443D89" w:rsidRPr="00FF382D">
        <w:rPr>
          <w:rFonts w:asciiTheme="minorHAnsi" w:hAnsiTheme="minorHAnsi" w:cstheme="minorHAnsi"/>
          <w:b/>
          <w:bCs/>
          <w:sz w:val="20"/>
          <w:szCs w:val="20"/>
        </w:rPr>
        <w:t>350.00</w:t>
      </w:r>
      <w:r w:rsidR="00DB407A" w:rsidRPr="00FF382D">
        <w:rPr>
          <w:rFonts w:asciiTheme="minorHAnsi" w:hAnsiTheme="minorHAnsi" w:cstheme="minorHAnsi"/>
          <w:b/>
          <w:bCs/>
          <w:sz w:val="20"/>
          <w:szCs w:val="20"/>
        </w:rPr>
        <w:t xml:space="preserve"> tons</w:t>
      </w:r>
      <w:r w:rsidR="00363F18">
        <w:rPr>
          <w:rFonts w:asciiTheme="minorHAnsi" w:hAnsiTheme="minorHAnsi" w:cstheme="minorHAnsi"/>
          <w:b/>
          <w:bCs/>
          <w:sz w:val="20"/>
          <w:szCs w:val="20"/>
        </w:rPr>
        <w:t xml:space="preserve"> per year</w:t>
      </w:r>
    </w:p>
    <w:p w14:paraId="5A47E9B4" w14:textId="77777777" w:rsidR="00852286" w:rsidRPr="00FF382D" w:rsidRDefault="00852286" w:rsidP="00365E75">
      <w:pPr>
        <w:spacing w:after="0" w:line="240" w:lineRule="auto"/>
        <w:rPr>
          <w:rFonts w:asciiTheme="minorHAnsi" w:hAnsiTheme="minorHAnsi" w:cstheme="minorHAnsi"/>
          <w:b/>
          <w:bCs/>
          <w:sz w:val="20"/>
          <w:szCs w:val="20"/>
        </w:rPr>
      </w:pPr>
    </w:p>
    <w:p w14:paraId="1109C401" w14:textId="7B9BDB95" w:rsidR="00743C97" w:rsidRDefault="00852286" w:rsidP="00365E75">
      <w:pPr>
        <w:spacing w:after="0" w:line="240" w:lineRule="auto"/>
        <w:rPr>
          <w:rFonts w:asciiTheme="minorHAnsi" w:hAnsiTheme="minorHAnsi" w:cstheme="minorHAnsi"/>
          <w:b/>
          <w:bCs/>
          <w:sz w:val="20"/>
          <w:szCs w:val="20"/>
        </w:rPr>
      </w:pPr>
      <w:r w:rsidRPr="00FF382D">
        <w:rPr>
          <w:rFonts w:asciiTheme="minorHAnsi" w:hAnsiTheme="minorHAnsi" w:cstheme="minorHAnsi"/>
          <w:b/>
          <w:bCs/>
          <w:sz w:val="20"/>
          <w:szCs w:val="20"/>
        </w:rPr>
        <w:t>Please see exact specifications in the Annex N1</w:t>
      </w:r>
    </w:p>
    <w:p w14:paraId="2543CBC5" w14:textId="2F933FD8" w:rsidR="00363F18" w:rsidRDefault="00363F18" w:rsidP="00365E75">
      <w:pPr>
        <w:spacing w:after="0" w:line="240" w:lineRule="auto"/>
        <w:rPr>
          <w:rFonts w:asciiTheme="minorHAnsi" w:hAnsiTheme="minorHAnsi" w:cstheme="minorHAnsi"/>
          <w:b/>
          <w:bCs/>
          <w:sz w:val="20"/>
          <w:szCs w:val="20"/>
        </w:rPr>
      </w:pPr>
    </w:p>
    <w:p w14:paraId="7ED973E4" w14:textId="2E040C40" w:rsidR="00363F18" w:rsidRPr="00363F18" w:rsidRDefault="00363F18" w:rsidP="00363F18">
      <w:pPr>
        <w:spacing w:after="0" w:line="240" w:lineRule="auto"/>
        <w:rPr>
          <w:rFonts w:asciiTheme="minorHAnsi" w:hAnsiTheme="minorHAnsi" w:cstheme="minorHAnsi"/>
          <w:i/>
          <w:sz w:val="20"/>
          <w:szCs w:val="20"/>
        </w:rPr>
      </w:pPr>
      <w:proofErr w:type="gramStart"/>
      <w:r w:rsidRPr="00363F18">
        <w:rPr>
          <w:rFonts w:asciiTheme="minorHAnsi" w:hAnsiTheme="minorHAnsi" w:cstheme="minorHAnsi"/>
          <w:i/>
          <w:sz w:val="20"/>
          <w:szCs w:val="20"/>
        </w:rPr>
        <w:t>In order to</w:t>
      </w:r>
      <w:proofErr w:type="gramEnd"/>
      <w:r w:rsidRPr="00363F18">
        <w:rPr>
          <w:rFonts w:asciiTheme="minorHAnsi" w:hAnsiTheme="minorHAnsi" w:cstheme="minorHAnsi"/>
          <w:i/>
          <w:sz w:val="20"/>
          <w:szCs w:val="20"/>
        </w:rPr>
        <w:t xml:space="preserve"> exclude any definition, "</w:t>
      </w:r>
      <w:proofErr w:type="spellStart"/>
      <w:r w:rsidRPr="00363F18">
        <w:rPr>
          <w:rFonts w:asciiTheme="minorHAnsi" w:hAnsiTheme="minorHAnsi" w:cstheme="minorHAnsi"/>
          <w:i/>
          <w:sz w:val="20"/>
          <w:szCs w:val="20"/>
        </w:rPr>
        <w:t>Gardbani</w:t>
      </w:r>
      <w:proofErr w:type="spellEnd"/>
      <w:r w:rsidRPr="00363F18">
        <w:rPr>
          <w:rFonts w:asciiTheme="minorHAnsi" w:hAnsiTheme="minorHAnsi" w:cstheme="minorHAnsi"/>
          <w:i/>
          <w:sz w:val="20"/>
          <w:szCs w:val="20"/>
        </w:rPr>
        <w:t xml:space="preserve"> treatment plant" LLC notes that the indicative total volume is one and its indication </w:t>
      </w:r>
      <w:proofErr w:type="spellStart"/>
      <w:proofErr w:type="gramStart"/>
      <w:r w:rsidRPr="00363F18">
        <w:rPr>
          <w:rFonts w:asciiTheme="minorHAnsi" w:hAnsiTheme="minorHAnsi" w:cstheme="minorHAnsi"/>
          <w:i/>
          <w:sz w:val="20"/>
          <w:szCs w:val="20"/>
        </w:rPr>
        <w:t>can not</w:t>
      </w:r>
      <w:proofErr w:type="spellEnd"/>
      <w:proofErr w:type="gramEnd"/>
      <w:r w:rsidRPr="00363F18">
        <w:rPr>
          <w:rFonts w:asciiTheme="minorHAnsi" w:hAnsiTheme="minorHAnsi" w:cstheme="minorHAnsi"/>
          <w:i/>
          <w:sz w:val="20"/>
          <w:szCs w:val="20"/>
        </w:rPr>
        <w:t xml:space="preserve"> be interpreted in any case as an obligation of "Sewage Treatment Plant" Ltd. to purchase goods/services in an indicative total volume. The indicative total volume does not represent the exact volume of goods/services to be purchased during the term of the contract in case of signing the contract, the volume of goods/services actually purchased may differ significantly (be more or less) from the indicative total volume, in such case: (a) the tenderer guarantees that he will not claim damages on this basis and declares his refusal to claim any kind of damages/losses on this basis, (b) This circumstance cannot be the basis for the termination of the contract of "</w:t>
      </w:r>
      <w:proofErr w:type="spellStart"/>
      <w:r w:rsidRPr="00363F18">
        <w:rPr>
          <w:rFonts w:asciiTheme="minorHAnsi" w:hAnsiTheme="minorHAnsi" w:cstheme="minorHAnsi"/>
          <w:i/>
          <w:sz w:val="20"/>
          <w:szCs w:val="20"/>
        </w:rPr>
        <w:t>Gardabni</w:t>
      </w:r>
      <w:proofErr w:type="spellEnd"/>
      <w:r w:rsidRPr="00363F18">
        <w:rPr>
          <w:rFonts w:asciiTheme="minorHAnsi" w:hAnsiTheme="minorHAnsi" w:cstheme="minorHAnsi"/>
          <w:i/>
          <w:sz w:val="20"/>
          <w:szCs w:val="20"/>
        </w:rPr>
        <w:t xml:space="preserve"> </w:t>
      </w:r>
      <w:r w:rsidR="00443D89">
        <w:rPr>
          <w:rFonts w:asciiTheme="minorHAnsi" w:hAnsiTheme="minorHAnsi" w:cstheme="minorHAnsi"/>
          <w:i/>
          <w:sz w:val="20"/>
          <w:szCs w:val="20"/>
        </w:rPr>
        <w:t>Sewage Treatment</w:t>
      </w:r>
      <w:r w:rsidRPr="00363F18">
        <w:rPr>
          <w:rFonts w:asciiTheme="minorHAnsi" w:hAnsiTheme="minorHAnsi" w:cstheme="minorHAnsi"/>
          <w:i/>
          <w:sz w:val="20"/>
          <w:szCs w:val="20"/>
        </w:rPr>
        <w:t xml:space="preserve"> Plant" LLC or the request to change the contractual conditions by the person participating in the tender. By participating in the tender, the tender participant agrees to these terms and has no claims against them.</w:t>
      </w:r>
    </w:p>
    <w:p w14:paraId="518C8185" w14:textId="0FE9267F" w:rsidR="00363F18" w:rsidRPr="00363F18" w:rsidRDefault="00363F18" w:rsidP="00363F18">
      <w:pPr>
        <w:spacing w:after="0" w:line="240" w:lineRule="auto"/>
        <w:rPr>
          <w:rFonts w:asciiTheme="minorHAnsi" w:hAnsiTheme="minorHAnsi" w:cstheme="minorHAnsi"/>
          <w:i/>
          <w:sz w:val="20"/>
          <w:szCs w:val="20"/>
        </w:rPr>
      </w:pPr>
    </w:p>
    <w:p w14:paraId="14584D32" w14:textId="375962A9" w:rsidR="00363F18" w:rsidRPr="00363F18" w:rsidRDefault="00363F18" w:rsidP="00363F18">
      <w:pPr>
        <w:spacing w:after="0" w:line="240" w:lineRule="auto"/>
        <w:rPr>
          <w:rFonts w:asciiTheme="minorHAnsi" w:hAnsiTheme="minorHAnsi" w:cstheme="minorHAnsi"/>
          <w:i/>
          <w:sz w:val="20"/>
          <w:szCs w:val="20"/>
        </w:rPr>
      </w:pPr>
    </w:p>
    <w:p w14:paraId="64BC52BE" w14:textId="688D8B3B" w:rsidR="00363F18" w:rsidRPr="00363F18" w:rsidRDefault="00363F18" w:rsidP="00363F18">
      <w:pPr>
        <w:spacing w:after="0" w:line="240" w:lineRule="auto"/>
        <w:rPr>
          <w:rFonts w:asciiTheme="minorHAnsi" w:hAnsiTheme="minorHAnsi" w:cstheme="minorHAnsi"/>
          <w:i/>
          <w:sz w:val="20"/>
          <w:szCs w:val="20"/>
        </w:rPr>
      </w:pPr>
    </w:p>
    <w:p w14:paraId="37F83AFF" w14:textId="4DB4D889" w:rsidR="00363F18" w:rsidRPr="00363F18" w:rsidRDefault="00363F18" w:rsidP="00363F18">
      <w:pPr>
        <w:spacing w:after="0" w:line="240" w:lineRule="auto"/>
        <w:rPr>
          <w:rFonts w:asciiTheme="minorHAnsi" w:hAnsiTheme="minorHAnsi" w:cstheme="minorHAnsi"/>
          <w:i/>
          <w:sz w:val="20"/>
          <w:szCs w:val="20"/>
        </w:rPr>
      </w:pPr>
    </w:p>
    <w:p w14:paraId="3304E236" w14:textId="77777777" w:rsidR="00557C71" w:rsidRPr="00FF382D" w:rsidRDefault="00897C96" w:rsidP="00365E75">
      <w:pPr>
        <w:rPr>
          <w:rFonts w:asciiTheme="minorHAnsi" w:hAnsiTheme="minorHAnsi" w:cstheme="minorHAnsi"/>
          <w:b/>
          <w:sz w:val="20"/>
          <w:szCs w:val="20"/>
          <w:lang w:val="ka-GE"/>
        </w:rPr>
      </w:pPr>
      <w:r w:rsidRPr="00FF382D">
        <w:rPr>
          <w:rFonts w:asciiTheme="minorHAnsi" w:hAnsiTheme="minorHAnsi" w:cstheme="minorHAnsi"/>
          <w:b/>
          <w:sz w:val="20"/>
          <w:szCs w:val="20"/>
          <w:lang w:val="ka-GE"/>
        </w:rPr>
        <w:t>1.3</w:t>
      </w:r>
      <w:r w:rsidRPr="00FF382D">
        <w:rPr>
          <w:rFonts w:asciiTheme="minorHAnsi" w:hAnsiTheme="minorHAnsi" w:cstheme="minorHAnsi"/>
          <w:b/>
          <w:sz w:val="20"/>
          <w:szCs w:val="20"/>
        </w:rPr>
        <w:t xml:space="preserve"> Pricing</w:t>
      </w:r>
      <w:r w:rsidRPr="00FF382D">
        <w:rPr>
          <w:rFonts w:asciiTheme="minorHAnsi" w:hAnsiTheme="minorHAnsi" w:cstheme="minorHAnsi"/>
          <w:b/>
          <w:sz w:val="20"/>
          <w:szCs w:val="20"/>
          <w:lang w:val="ka-GE"/>
        </w:rPr>
        <w:t xml:space="preserve"> </w:t>
      </w:r>
    </w:p>
    <w:p w14:paraId="5D6708FB" w14:textId="77777777" w:rsidR="00CA72D3" w:rsidRPr="00FF382D" w:rsidRDefault="00CA72D3" w:rsidP="00365E75">
      <w:pPr>
        <w:rPr>
          <w:rFonts w:asciiTheme="minorHAnsi" w:hAnsiTheme="minorHAnsi" w:cstheme="minorHAnsi"/>
          <w:b/>
          <w:sz w:val="20"/>
          <w:szCs w:val="20"/>
        </w:rPr>
      </w:pPr>
      <w:r w:rsidRPr="00FF382D">
        <w:rPr>
          <w:rFonts w:asciiTheme="minorHAnsi" w:hAnsiTheme="minorHAnsi" w:cstheme="minorHAnsi"/>
          <w:b/>
          <w:sz w:val="20"/>
          <w:szCs w:val="20"/>
        </w:rPr>
        <w:t>Please fill in Appendix N2 - Price Table to provide your quotation.</w:t>
      </w:r>
    </w:p>
    <w:p w14:paraId="5D694658" w14:textId="0E8030C1" w:rsidR="00CA72D3" w:rsidRPr="00FF382D" w:rsidRDefault="00FF195E" w:rsidP="00365E75">
      <w:pPr>
        <w:spacing w:after="0"/>
        <w:rPr>
          <w:rFonts w:asciiTheme="minorHAnsi" w:hAnsiTheme="minorHAnsi" w:cstheme="minorHAnsi"/>
          <w:sz w:val="20"/>
          <w:szCs w:val="20"/>
        </w:rPr>
      </w:pPr>
      <w:r w:rsidRPr="00FF382D">
        <w:rPr>
          <w:rFonts w:asciiTheme="minorHAnsi" w:hAnsiTheme="minorHAnsi" w:cstheme="minorHAnsi"/>
          <w:b/>
          <w:sz w:val="20"/>
          <w:szCs w:val="20"/>
        </w:rPr>
        <w:t>Prices must be submitted:</w:t>
      </w:r>
      <w:r w:rsidR="00CA72D3" w:rsidRPr="00FF382D">
        <w:rPr>
          <w:rFonts w:asciiTheme="minorHAnsi" w:hAnsiTheme="minorHAnsi" w:cstheme="minorHAnsi"/>
          <w:sz w:val="20"/>
          <w:szCs w:val="20"/>
        </w:rPr>
        <w:t xml:space="preserve"> including VAT (if applicable</w:t>
      </w:r>
      <w:r w:rsidRPr="00FF382D">
        <w:rPr>
          <w:rFonts w:asciiTheme="minorHAnsi" w:hAnsiTheme="minorHAnsi" w:cstheme="minorHAnsi"/>
          <w:sz w:val="20"/>
          <w:szCs w:val="20"/>
        </w:rPr>
        <w:t xml:space="preserve">), including transportation of </w:t>
      </w:r>
      <w:r w:rsidR="003D23B5" w:rsidRPr="00FF382D">
        <w:rPr>
          <w:rFonts w:asciiTheme="minorHAnsi" w:hAnsiTheme="minorHAnsi" w:cstheme="minorHAnsi"/>
          <w:sz w:val="20"/>
          <w:szCs w:val="20"/>
        </w:rPr>
        <w:t xml:space="preserve">the </w:t>
      </w:r>
      <w:r w:rsidR="00CA72D3" w:rsidRPr="00FF382D">
        <w:rPr>
          <w:rFonts w:asciiTheme="minorHAnsi" w:hAnsiTheme="minorHAnsi" w:cstheme="minorHAnsi"/>
          <w:sz w:val="20"/>
          <w:szCs w:val="20"/>
        </w:rPr>
        <w:t xml:space="preserve">Product </w:t>
      </w:r>
      <w:r w:rsidR="00AA5017" w:rsidRPr="00FF382D">
        <w:rPr>
          <w:rFonts w:ascii="Sylfaen" w:hAnsi="Sylfaen" w:cstheme="minorHAnsi"/>
          <w:sz w:val="20"/>
          <w:szCs w:val="20"/>
        </w:rPr>
        <w:t xml:space="preserve">with </w:t>
      </w:r>
      <w:r w:rsidR="003D23B5" w:rsidRPr="00FF382D">
        <w:rPr>
          <w:rFonts w:ascii="Sylfaen" w:hAnsi="Sylfaen" w:cstheme="minorHAnsi"/>
          <w:sz w:val="20"/>
          <w:szCs w:val="20"/>
        </w:rPr>
        <w:t>Specialized</w:t>
      </w:r>
      <w:r w:rsidR="00AA5017" w:rsidRPr="00FF382D">
        <w:rPr>
          <w:rFonts w:ascii="Sylfaen" w:hAnsi="Sylfaen" w:cstheme="minorHAnsi"/>
          <w:sz w:val="20"/>
          <w:szCs w:val="20"/>
        </w:rPr>
        <w:t xml:space="preserve"> SILOBUSES </w:t>
      </w:r>
      <w:r w:rsidR="00CA72D3" w:rsidRPr="00FF382D">
        <w:rPr>
          <w:rFonts w:asciiTheme="minorHAnsi" w:hAnsiTheme="minorHAnsi" w:cstheme="minorHAnsi"/>
          <w:sz w:val="20"/>
          <w:szCs w:val="20"/>
        </w:rPr>
        <w:t xml:space="preserve">to </w:t>
      </w:r>
      <w:r w:rsidRPr="00FF382D">
        <w:rPr>
          <w:rFonts w:asciiTheme="minorHAnsi" w:hAnsiTheme="minorHAnsi" w:cstheme="minorHAnsi"/>
          <w:sz w:val="20"/>
          <w:szCs w:val="20"/>
        </w:rPr>
        <w:t>Purchaser's</w:t>
      </w:r>
      <w:r w:rsidR="00CA72D3" w:rsidRPr="00FF382D">
        <w:rPr>
          <w:rFonts w:asciiTheme="minorHAnsi" w:hAnsiTheme="minorHAnsi" w:cstheme="minorHAnsi"/>
          <w:sz w:val="20"/>
          <w:szCs w:val="20"/>
        </w:rPr>
        <w:t xml:space="preserve"> facility in Gardabani</w:t>
      </w:r>
      <w:r w:rsidR="000B0815" w:rsidRPr="00FF382D">
        <w:rPr>
          <w:rFonts w:asciiTheme="minorHAnsi" w:hAnsiTheme="minorHAnsi" w:cstheme="minorHAnsi"/>
          <w:sz w:val="20"/>
          <w:szCs w:val="20"/>
          <w:lang w:val="ka-GE"/>
        </w:rPr>
        <w:t xml:space="preserve"> </w:t>
      </w:r>
      <w:r w:rsidR="000B0815" w:rsidRPr="00FF382D">
        <w:rPr>
          <w:rFonts w:asciiTheme="minorHAnsi" w:hAnsiTheme="minorHAnsi" w:cstheme="minorHAnsi"/>
          <w:sz w:val="20"/>
          <w:szCs w:val="20"/>
        </w:rPr>
        <w:t>and product discharge</w:t>
      </w:r>
      <w:r w:rsidR="003D23B5" w:rsidRPr="00FF382D">
        <w:rPr>
          <w:rFonts w:asciiTheme="minorHAnsi" w:hAnsiTheme="minorHAnsi" w:cstheme="minorHAnsi"/>
          <w:sz w:val="20"/>
          <w:szCs w:val="20"/>
        </w:rPr>
        <w:t>/unloading</w:t>
      </w:r>
      <w:r w:rsidR="000B0815" w:rsidRPr="00FF382D">
        <w:rPr>
          <w:rFonts w:asciiTheme="minorHAnsi" w:hAnsiTheme="minorHAnsi" w:cstheme="minorHAnsi"/>
          <w:sz w:val="20"/>
          <w:szCs w:val="20"/>
        </w:rPr>
        <w:t xml:space="preserve"> costs</w:t>
      </w:r>
      <w:r w:rsidR="00CA72D3" w:rsidRPr="00FF382D">
        <w:rPr>
          <w:rFonts w:asciiTheme="minorHAnsi" w:hAnsiTheme="minorHAnsi" w:cstheme="minorHAnsi"/>
          <w:sz w:val="20"/>
          <w:szCs w:val="20"/>
        </w:rPr>
        <w:t>.</w:t>
      </w:r>
      <w:r w:rsidRPr="00FF382D">
        <w:rPr>
          <w:rFonts w:asciiTheme="minorHAnsi" w:hAnsiTheme="minorHAnsi" w:cstheme="minorHAnsi"/>
          <w:sz w:val="20"/>
          <w:szCs w:val="20"/>
        </w:rPr>
        <w:t xml:space="preserve"> </w:t>
      </w:r>
    </w:p>
    <w:p w14:paraId="35413C64" w14:textId="77777777" w:rsidR="003D23B5" w:rsidRPr="00FF382D" w:rsidRDefault="003D23B5" w:rsidP="00365E75">
      <w:pPr>
        <w:spacing w:after="0"/>
        <w:rPr>
          <w:rFonts w:asciiTheme="minorHAnsi" w:hAnsiTheme="minorHAnsi" w:cstheme="minorHAnsi"/>
          <w:sz w:val="20"/>
          <w:szCs w:val="20"/>
        </w:rPr>
      </w:pPr>
    </w:p>
    <w:p w14:paraId="0B227403" w14:textId="07007342" w:rsidR="000B0815" w:rsidRPr="00FF382D" w:rsidRDefault="000B0815" w:rsidP="00365E75">
      <w:pPr>
        <w:spacing w:after="0"/>
        <w:rPr>
          <w:rFonts w:asciiTheme="minorHAnsi" w:hAnsiTheme="minorHAnsi" w:cstheme="minorHAnsi"/>
          <w:sz w:val="20"/>
          <w:szCs w:val="20"/>
        </w:rPr>
      </w:pPr>
      <w:r w:rsidRPr="00FF382D">
        <w:rPr>
          <w:rFonts w:asciiTheme="minorHAnsi" w:hAnsiTheme="minorHAnsi" w:cstheme="minorHAnsi"/>
          <w:b/>
          <w:bCs/>
          <w:sz w:val="20"/>
          <w:szCs w:val="20"/>
        </w:rPr>
        <w:t>Please see exact requirements in the Annex N1</w:t>
      </w:r>
    </w:p>
    <w:p w14:paraId="1D74F90B" w14:textId="77777777" w:rsidR="00CA72D3" w:rsidRPr="00FF382D" w:rsidRDefault="00CA72D3" w:rsidP="00365E75">
      <w:pPr>
        <w:pStyle w:val="ListParagraph"/>
        <w:rPr>
          <w:rFonts w:asciiTheme="minorHAnsi" w:hAnsiTheme="minorHAnsi" w:cstheme="minorHAnsi"/>
          <w:b/>
          <w:sz w:val="20"/>
          <w:szCs w:val="20"/>
          <w:lang w:val="ka-GE"/>
        </w:rPr>
      </w:pPr>
    </w:p>
    <w:p w14:paraId="7BAE091D" w14:textId="0A056E67" w:rsidR="00B06BEA" w:rsidRPr="00FF382D" w:rsidRDefault="00B06BEA" w:rsidP="00365E75">
      <w:pPr>
        <w:rPr>
          <w:rFonts w:asciiTheme="minorHAnsi" w:hAnsiTheme="minorHAnsi" w:cstheme="minorHAnsi"/>
          <w:b/>
          <w:sz w:val="20"/>
          <w:szCs w:val="20"/>
        </w:rPr>
      </w:pPr>
      <w:r w:rsidRPr="00FF382D">
        <w:rPr>
          <w:rFonts w:asciiTheme="minorHAnsi" w:hAnsiTheme="minorHAnsi" w:cstheme="minorHAnsi"/>
          <w:b/>
          <w:sz w:val="20"/>
          <w:szCs w:val="20"/>
          <w:lang w:val="ka-GE"/>
        </w:rPr>
        <w:t>1.4</w:t>
      </w:r>
      <w:r w:rsidRPr="00FF382D">
        <w:rPr>
          <w:rFonts w:asciiTheme="minorHAnsi" w:hAnsiTheme="minorHAnsi" w:cstheme="minorHAnsi"/>
          <w:sz w:val="20"/>
          <w:szCs w:val="20"/>
          <w:lang w:val="ka-GE"/>
        </w:rPr>
        <w:t xml:space="preserve"> </w:t>
      </w:r>
      <w:r w:rsidRPr="00FF382D">
        <w:rPr>
          <w:rFonts w:asciiTheme="minorHAnsi" w:hAnsiTheme="minorHAnsi" w:cstheme="minorHAnsi"/>
          <w:b/>
          <w:sz w:val="20"/>
          <w:szCs w:val="20"/>
        </w:rPr>
        <w:t xml:space="preserve"> Delivery place, form and time</w:t>
      </w:r>
    </w:p>
    <w:p w14:paraId="01FB14FE" w14:textId="168FD5F1" w:rsidR="00363F18" w:rsidRPr="00363F18" w:rsidRDefault="00DC317A" w:rsidP="00363F18">
      <w:pPr>
        <w:spacing w:after="0"/>
        <w:rPr>
          <w:rFonts w:asciiTheme="minorHAnsi" w:hAnsiTheme="minorHAnsi" w:cstheme="minorHAnsi"/>
          <w:sz w:val="20"/>
          <w:szCs w:val="20"/>
        </w:rPr>
      </w:pPr>
      <w:r w:rsidRPr="00FF382D">
        <w:rPr>
          <w:rFonts w:asciiTheme="minorHAnsi" w:hAnsiTheme="minorHAnsi" w:cstheme="minorHAnsi"/>
          <w:sz w:val="20"/>
          <w:szCs w:val="20"/>
        </w:rPr>
        <w:t>The delivery of the Product must be carried out</w:t>
      </w:r>
      <w:r w:rsidR="000B0815" w:rsidRPr="00FF382D">
        <w:rPr>
          <w:rFonts w:asciiTheme="minorHAnsi" w:hAnsiTheme="minorHAnsi" w:cstheme="minorHAnsi"/>
          <w:sz w:val="20"/>
          <w:szCs w:val="20"/>
        </w:rPr>
        <w:t xml:space="preserve"> stage by stage, within a year,</w:t>
      </w:r>
      <w:r w:rsidRPr="00FF382D">
        <w:rPr>
          <w:rFonts w:asciiTheme="minorHAnsi" w:hAnsiTheme="minorHAnsi" w:cstheme="minorHAnsi"/>
          <w:sz w:val="20"/>
          <w:szCs w:val="20"/>
        </w:rPr>
        <w:t xml:space="preserve"> at the buyer's facility at the following address, Georgia, Gardabani, the surrounding area of </w:t>
      </w:r>
      <w:proofErr w:type="spellStart"/>
      <w:r w:rsidRPr="00FF382D">
        <w:rPr>
          <w:rFonts w:asciiTheme="minorHAnsi" w:hAnsiTheme="minorHAnsi" w:cstheme="minorHAnsi"/>
          <w:sz w:val="20"/>
          <w:szCs w:val="20"/>
        </w:rPr>
        <w:t>Tbilsresi</w:t>
      </w:r>
      <w:proofErr w:type="spellEnd"/>
      <w:r w:rsidRPr="00FF382D">
        <w:rPr>
          <w:rFonts w:asciiTheme="minorHAnsi" w:hAnsiTheme="minorHAnsi" w:cstheme="minorHAnsi"/>
          <w:sz w:val="20"/>
          <w:szCs w:val="20"/>
        </w:rPr>
        <w:t>. Please specify the</w:t>
      </w:r>
      <w:r w:rsidR="003D23B5" w:rsidRPr="00363F18">
        <w:rPr>
          <w:rFonts w:asciiTheme="minorHAnsi" w:hAnsiTheme="minorHAnsi" w:cstheme="minorHAnsi"/>
          <w:sz w:val="20"/>
          <w:szCs w:val="20"/>
        </w:rPr>
        <w:t xml:space="preserve"> max</w:t>
      </w:r>
      <w:r w:rsidRPr="00FF382D">
        <w:rPr>
          <w:rFonts w:asciiTheme="minorHAnsi" w:hAnsiTheme="minorHAnsi" w:cstheme="minorHAnsi"/>
          <w:sz w:val="20"/>
          <w:szCs w:val="20"/>
        </w:rPr>
        <w:t xml:space="preserve"> delivery time </w:t>
      </w:r>
      <w:r w:rsidR="003D23B5" w:rsidRPr="00FF382D">
        <w:rPr>
          <w:rFonts w:asciiTheme="minorHAnsi" w:hAnsiTheme="minorHAnsi" w:cstheme="minorHAnsi"/>
          <w:sz w:val="20"/>
          <w:szCs w:val="20"/>
        </w:rPr>
        <w:t xml:space="preserve">for each lot </w:t>
      </w:r>
      <w:r w:rsidRPr="00FF382D">
        <w:rPr>
          <w:rFonts w:asciiTheme="minorHAnsi" w:hAnsiTheme="minorHAnsi" w:cstheme="minorHAnsi"/>
          <w:sz w:val="20"/>
          <w:szCs w:val="20"/>
        </w:rPr>
        <w:t>in the offer.</w:t>
      </w:r>
      <w:r w:rsidR="00363F18">
        <w:rPr>
          <w:rFonts w:asciiTheme="minorHAnsi" w:hAnsiTheme="minorHAnsi" w:cstheme="minorHAnsi"/>
          <w:sz w:val="20"/>
          <w:szCs w:val="20"/>
        </w:rPr>
        <w:t xml:space="preserve"> </w:t>
      </w:r>
      <w:r w:rsidR="00363F18" w:rsidRPr="00363F18">
        <w:rPr>
          <w:rFonts w:asciiTheme="minorHAnsi" w:hAnsiTheme="minorHAnsi" w:cstheme="minorHAnsi"/>
          <w:sz w:val="20"/>
          <w:szCs w:val="20"/>
        </w:rPr>
        <w:t>Order perio</w:t>
      </w:r>
      <w:r w:rsidR="00363F18">
        <w:rPr>
          <w:rFonts w:asciiTheme="minorHAnsi" w:hAnsiTheme="minorHAnsi" w:cstheme="minorHAnsi"/>
          <w:sz w:val="20"/>
          <w:szCs w:val="20"/>
        </w:rPr>
        <w:t>dicity and quantity for each order</w:t>
      </w:r>
      <w:r w:rsidR="00363F18" w:rsidRPr="00363F18">
        <w:rPr>
          <w:rFonts w:asciiTheme="minorHAnsi" w:hAnsiTheme="minorHAnsi" w:cstheme="minorHAnsi"/>
          <w:sz w:val="20"/>
          <w:szCs w:val="20"/>
        </w:rPr>
        <w:t xml:space="preserve"> is determined by the "Purchaser" (each order not less than 2 SILOBUSES).</w:t>
      </w:r>
    </w:p>
    <w:p w14:paraId="5EA0939F" w14:textId="7BCA1F76" w:rsidR="00DC317A" w:rsidRPr="00FF382D" w:rsidRDefault="00DC317A" w:rsidP="00363F18">
      <w:pPr>
        <w:spacing w:after="0"/>
        <w:rPr>
          <w:rFonts w:asciiTheme="minorHAnsi" w:hAnsiTheme="minorHAnsi" w:cstheme="minorHAnsi"/>
          <w:sz w:val="20"/>
          <w:szCs w:val="20"/>
        </w:rPr>
      </w:pPr>
    </w:p>
    <w:p w14:paraId="6AA86112" w14:textId="5A27EC99" w:rsidR="00AF6880" w:rsidRDefault="00363F18" w:rsidP="00365E75">
      <w:pPr>
        <w:spacing w:after="0" w:line="240" w:lineRule="auto"/>
        <w:jc w:val="both"/>
        <w:rPr>
          <w:rFonts w:asciiTheme="minorHAnsi" w:hAnsiTheme="minorHAnsi" w:cstheme="minorHAnsi"/>
          <w:sz w:val="20"/>
          <w:szCs w:val="20"/>
          <w:vertAlign w:val="superscript"/>
        </w:rPr>
      </w:pPr>
      <w:r>
        <w:rPr>
          <w:rFonts w:asciiTheme="minorHAnsi" w:hAnsiTheme="minorHAnsi" w:cstheme="minorHAnsi"/>
          <w:sz w:val="20"/>
          <w:szCs w:val="20"/>
        </w:rPr>
        <w:t>Silo</w:t>
      </w:r>
      <w:r w:rsidR="00443D89">
        <w:rPr>
          <w:rFonts w:asciiTheme="minorHAnsi" w:hAnsiTheme="minorHAnsi" w:cstheme="minorHAnsi"/>
          <w:sz w:val="20"/>
          <w:szCs w:val="20"/>
        </w:rPr>
        <w:t>’</w:t>
      </w:r>
      <w:r>
        <w:rPr>
          <w:rFonts w:asciiTheme="minorHAnsi" w:hAnsiTheme="minorHAnsi" w:cstheme="minorHAnsi"/>
          <w:sz w:val="20"/>
          <w:szCs w:val="20"/>
        </w:rPr>
        <w:t xml:space="preserve">s maximum capacity is 43 </w:t>
      </w:r>
      <w:r w:rsidRPr="00363F18">
        <w:rPr>
          <w:rFonts w:asciiTheme="minorHAnsi" w:hAnsiTheme="minorHAnsi" w:cstheme="minorHAnsi"/>
          <w:sz w:val="20"/>
          <w:szCs w:val="20"/>
          <w:vertAlign w:val="superscript"/>
        </w:rPr>
        <w:t>m3</w:t>
      </w:r>
      <w:r>
        <w:rPr>
          <w:rFonts w:asciiTheme="minorHAnsi" w:hAnsiTheme="minorHAnsi" w:cstheme="minorHAnsi"/>
          <w:sz w:val="20"/>
          <w:szCs w:val="20"/>
        </w:rPr>
        <w:t xml:space="preserve">. For </w:t>
      </w:r>
      <w:proofErr w:type="gramStart"/>
      <w:r>
        <w:rPr>
          <w:rFonts w:asciiTheme="minorHAnsi" w:hAnsiTheme="minorHAnsi" w:cstheme="minorHAnsi"/>
          <w:sz w:val="20"/>
          <w:szCs w:val="20"/>
        </w:rPr>
        <w:t>one deliver</w:t>
      </w:r>
      <w:proofErr w:type="gramEnd"/>
      <w:r>
        <w:rPr>
          <w:rFonts w:asciiTheme="minorHAnsi" w:hAnsiTheme="minorHAnsi" w:cstheme="minorHAnsi"/>
          <w:sz w:val="20"/>
          <w:szCs w:val="20"/>
        </w:rPr>
        <w:t xml:space="preserve"> </w:t>
      </w:r>
      <w:r w:rsidR="00443D89">
        <w:rPr>
          <w:rFonts w:asciiTheme="minorHAnsi" w:hAnsiTheme="minorHAnsi" w:cstheme="minorHAnsi"/>
          <w:sz w:val="20"/>
          <w:szCs w:val="20"/>
        </w:rPr>
        <w:t>Silo-buses</w:t>
      </w:r>
      <w:r>
        <w:rPr>
          <w:rFonts w:asciiTheme="minorHAnsi" w:hAnsiTheme="minorHAnsi" w:cstheme="minorHAnsi"/>
          <w:sz w:val="20"/>
          <w:szCs w:val="20"/>
        </w:rPr>
        <w:t xml:space="preserve"> capacity must not be more than 35 m</w:t>
      </w:r>
      <w:r w:rsidRPr="00363F18">
        <w:rPr>
          <w:rFonts w:asciiTheme="minorHAnsi" w:hAnsiTheme="minorHAnsi" w:cstheme="minorHAnsi"/>
          <w:sz w:val="20"/>
          <w:szCs w:val="20"/>
          <w:vertAlign w:val="superscript"/>
        </w:rPr>
        <w:t>3</w:t>
      </w:r>
    </w:p>
    <w:p w14:paraId="12C30177" w14:textId="2405DD37" w:rsidR="00363F18" w:rsidRDefault="00363F18" w:rsidP="00365E75">
      <w:pPr>
        <w:spacing w:after="0" w:line="240" w:lineRule="auto"/>
        <w:jc w:val="both"/>
        <w:rPr>
          <w:rFonts w:asciiTheme="minorHAnsi" w:hAnsiTheme="minorHAnsi" w:cstheme="minorHAnsi"/>
          <w:sz w:val="20"/>
          <w:szCs w:val="20"/>
          <w:vertAlign w:val="superscript"/>
        </w:rPr>
      </w:pPr>
    </w:p>
    <w:p w14:paraId="10045C8D" w14:textId="3EB33023" w:rsidR="00363F18" w:rsidRDefault="00363F18" w:rsidP="00365E75">
      <w:pPr>
        <w:spacing w:after="0" w:line="240" w:lineRule="auto"/>
        <w:jc w:val="both"/>
        <w:rPr>
          <w:rFonts w:asciiTheme="minorHAnsi" w:hAnsiTheme="minorHAnsi" w:cstheme="minorHAnsi"/>
          <w:sz w:val="20"/>
          <w:szCs w:val="20"/>
        </w:rPr>
      </w:pPr>
      <w:r>
        <w:rPr>
          <w:rFonts w:asciiTheme="minorHAnsi" w:hAnsiTheme="minorHAnsi" w:cstheme="minorHAnsi"/>
          <w:sz w:val="20"/>
          <w:szCs w:val="20"/>
        </w:rPr>
        <w:t xml:space="preserve">For each fixed order, the delivery of the goods must be provided by supplier no later than 10 (ten) calendar days. </w:t>
      </w:r>
    </w:p>
    <w:p w14:paraId="25F452EB" w14:textId="6D4AFD05" w:rsidR="00AF6880" w:rsidRPr="00FF382D" w:rsidRDefault="00AF6880" w:rsidP="00365E75">
      <w:pPr>
        <w:spacing w:after="0" w:line="240" w:lineRule="auto"/>
        <w:jc w:val="both"/>
        <w:rPr>
          <w:rFonts w:asciiTheme="minorHAnsi" w:hAnsiTheme="minorHAnsi" w:cstheme="minorHAnsi"/>
          <w:sz w:val="20"/>
          <w:szCs w:val="20"/>
        </w:rPr>
      </w:pPr>
      <w:r w:rsidRPr="00FF382D">
        <w:rPr>
          <w:rFonts w:asciiTheme="minorHAnsi" w:hAnsiTheme="minorHAnsi" w:cstheme="minorHAnsi"/>
          <w:sz w:val="20"/>
          <w:szCs w:val="20"/>
        </w:rPr>
        <w:t xml:space="preserve">Delivery chain should be </w:t>
      </w:r>
      <w:r w:rsidR="00CC2DEE" w:rsidRPr="00FF382D">
        <w:rPr>
          <w:rFonts w:asciiTheme="minorHAnsi" w:hAnsiTheme="minorHAnsi" w:cstheme="minorHAnsi"/>
          <w:sz w:val="20"/>
          <w:szCs w:val="20"/>
        </w:rPr>
        <w:t>uninterrupted,</w:t>
      </w:r>
      <w:r w:rsidRPr="00FF382D">
        <w:rPr>
          <w:rFonts w:asciiTheme="minorHAnsi" w:hAnsiTheme="minorHAnsi" w:cstheme="minorHAnsi"/>
          <w:sz w:val="20"/>
          <w:szCs w:val="20"/>
        </w:rPr>
        <w:t xml:space="preserve"> and the bidder will need to own or hire </w:t>
      </w:r>
      <w:proofErr w:type="gramStart"/>
      <w:r w:rsidR="00CC2DEE" w:rsidRPr="00FF382D">
        <w:rPr>
          <w:rFonts w:asciiTheme="minorHAnsi" w:hAnsiTheme="minorHAnsi" w:cstheme="minorHAnsi"/>
          <w:sz w:val="20"/>
          <w:szCs w:val="20"/>
        </w:rPr>
        <w:t>enough</w:t>
      </w:r>
      <w:r w:rsidRPr="00FF382D">
        <w:rPr>
          <w:rFonts w:asciiTheme="minorHAnsi" w:hAnsiTheme="minorHAnsi" w:cstheme="minorHAnsi"/>
          <w:sz w:val="20"/>
          <w:szCs w:val="20"/>
        </w:rPr>
        <w:t xml:space="preserve"> of</w:t>
      </w:r>
      <w:proofErr w:type="gramEnd"/>
      <w:r w:rsidRPr="00FF382D">
        <w:rPr>
          <w:rFonts w:asciiTheme="minorHAnsi" w:hAnsiTheme="minorHAnsi" w:cstheme="minorHAnsi"/>
          <w:sz w:val="20"/>
          <w:szCs w:val="20"/>
        </w:rPr>
        <w:t xml:space="preserve"> </w:t>
      </w:r>
      <w:r w:rsidR="00AA5017" w:rsidRPr="00FF382D">
        <w:rPr>
          <w:rFonts w:asciiTheme="minorHAnsi" w:hAnsiTheme="minorHAnsi" w:cstheme="minorHAnsi"/>
          <w:sz w:val="20"/>
          <w:szCs w:val="20"/>
        </w:rPr>
        <w:t xml:space="preserve">specialized SILOBUSES to ensure uninterrupted delivery. Approximate Supply Intensity </w:t>
      </w:r>
      <w:proofErr w:type="gramStart"/>
      <w:r w:rsidR="00AA5017" w:rsidRPr="00FF382D">
        <w:rPr>
          <w:rFonts w:asciiTheme="minorHAnsi" w:hAnsiTheme="minorHAnsi" w:cstheme="minorHAnsi"/>
          <w:sz w:val="20"/>
          <w:szCs w:val="20"/>
        </w:rPr>
        <w:t>-  2</w:t>
      </w:r>
      <w:proofErr w:type="gramEnd"/>
      <w:r w:rsidR="00AA5017" w:rsidRPr="00FF382D">
        <w:rPr>
          <w:rFonts w:asciiTheme="minorHAnsi" w:hAnsiTheme="minorHAnsi" w:cstheme="minorHAnsi"/>
          <w:sz w:val="20"/>
          <w:szCs w:val="20"/>
        </w:rPr>
        <w:t xml:space="preserve"> SILOBUSES (</w:t>
      </w:r>
      <w:r w:rsidR="00CC2DEE" w:rsidRPr="00FF382D">
        <w:rPr>
          <w:rFonts w:asciiTheme="minorHAnsi" w:hAnsiTheme="minorHAnsi" w:cstheme="minorHAnsi"/>
          <w:sz w:val="20"/>
          <w:szCs w:val="20"/>
        </w:rPr>
        <w:t>25-ton</w:t>
      </w:r>
      <w:r w:rsidR="00AA5017" w:rsidRPr="00FF382D">
        <w:rPr>
          <w:rFonts w:asciiTheme="minorHAnsi" w:hAnsiTheme="minorHAnsi" w:cstheme="minorHAnsi"/>
          <w:sz w:val="20"/>
          <w:szCs w:val="20"/>
        </w:rPr>
        <w:t xml:space="preserve"> ones) every 10 days.</w:t>
      </w:r>
      <w:r w:rsidR="00363F18">
        <w:rPr>
          <w:rFonts w:asciiTheme="minorHAnsi" w:hAnsiTheme="minorHAnsi" w:cstheme="minorHAnsi"/>
          <w:sz w:val="20"/>
          <w:szCs w:val="20"/>
        </w:rPr>
        <w:t xml:space="preserve"> The </w:t>
      </w:r>
    </w:p>
    <w:p w14:paraId="514C1ECA" w14:textId="02AE3A29" w:rsidR="00DC317A" w:rsidRPr="00FF382D" w:rsidRDefault="00DC317A" w:rsidP="00365E75">
      <w:pPr>
        <w:spacing w:after="0" w:line="240" w:lineRule="auto"/>
        <w:jc w:val="both"/>
        <w:rPr>
          <w:rFonts w:asciiTheme="minorHAnsi" w:hAnsiTheme="minorHAnsi" w:cstheme="minorHAnsi"/>
          <w:sz w:val="20"/>
          <w:szCs w:val="20"/>
        </w:rPr>
      </w:pPr>
    </w:p>
    <w:p w14:paraId="4C14ACEB" w14:textId="77777777" w:rsidR="00DC317A" w:rsidRPr="00FF382D" w:rsidRDefault="00DC317A" w:rsidP="00365E75">
      <w:pPr>
        <w:spacing w:after="0" w:line="240" w:lineRule="auto"/>
        <w:jc w:val="both"/>
        <w:rPr>
          <w:rFonts w:asciiTheme="minorHAnsi" w:hAnsiTheme="minorHAnsi" w:cstheme="minorHAnsi"/>
          <w:sz w:val="20"/>
          <w:szCs w:val="20"/>
        </w:rPr>
      </w:pPr>
    </w:p>
    <w:p w14:paraId="503A8E42" w14:textId="656DF291" w:rsidR="006B6BE6" w:rsidRPr="00FF382D" w:rsidRDefault="006B6BE6" w:rsidP="00365E75">
      <w:pPr>
        <w:spacing w:after="0" w:line="240" w:lineRule="auto"/>
        <w:jc w:val="both"/>
        <w:rPr>
          <w:rFonts w:asciiTheme="minorHAnsi" w:hAnsiTheme="minorHAnsi" w:cstheme="minorHAnsi"/>
          <w:b/>
          <w:sz w:val="20"/>
          <w:szCs w:val="20"/>
        </w:rPr>
      </w:pPr>
      <w:r w:rsidRPr="00FF382D">
        <w:rPr>
          <w:rFonts w:asciiTheme="minorHAnsi" w:hAnsiTheme="minorHAnsi" w:cstheme="minorHAnsi"/>
          <w:b/>
          <w:sz w:val="20"/>
          <w:szCs w:val="20"/>
          <w:lang w:val="ka-GE"/>
        </w:rPr>
        <w:t>1.</w:t>
      </w:r>
      <w:r w:rsidR="00363F18">
        <w:rPr>
          <w:rFonts w:asciiTheme="minorHAnsi" w:hAnsiTheme="minorHAnsi" w:cstheme="minorHAnsi"/>
          <w:b/>
          <w:sz w:val="20"/>
          <w:szCs w:val="20"/>
        </w:rPr>
        <w:t>5</w:t>
      </w:r>
      <w:r w:rsidRPr="00FF382D">
        <w:rPr>
          <w:rFonts w:asciiTheme="minorHAnsi" w:hAnsiTheme="minorHAnsi" w:cstheme="minorHAnsi"/>
          <w:sz w:val="20"/>
          <w:szCs w:val="20"/>
          <w:lang w:val="ka-GE"/>
        </w:rPr>
        <w:t xml:space="preserve"> </w:t>
      </w:r>
      <w:r w:rsidRPr="00FF382D">
        <w:rPr>
          <w:rFonts w:asciiTheme="minorHAnsi" w:hAnsiTheme="minorHAnsi" w:cstheme="minorHAnsi"/>
          <w:b/>
          <w:sz w:val="20"/>
          <w:szCs w:val="20"/>
        </w:rPr>
        <w:t>Payment terms</w:t>
      </w:r>
    </w:p>
    <w:p w14:paraId="0A84B73D" w14:textId="77777777" w:rsidR="00C6461D" w:rsidRPr="00FF382D" w:rsidRDefault="00C6461D" w:rsidP="00365E75">
      <w:pPr>
        <w:spacing w:after="0" w:line="240" w:lineRule="auto"/>
        <w:jc w:val="both"/>
        <w:rPr>
          <w:rFonts w:asciiTheme="minorHAnsi" w:hAnsiTheme="minorHAnsi" w:cstheme="minorHAnsi"/>
          <w:b/>
          <w:sz w:val="20"/>
          <w:szCs w:val="20"/>
        </w:rPr>
      </w:pPr>
    </w:p>
    <w:p w14:paraId="7170607A" w14:textId="6741CD10" w:rsidR="006B6BE6" w:rsidRPr="00FF382D" w:rsidRDefault="006B6BE6" w:rsidP="00365E75">
      <w:pPr>
        <w:spacing w:after="0"/>
        <w:rPr>
          <w:rFonts w:asciiTheme="minorHAnsi" w:hAnsiTheme="minorHAnsi" w:cstheme="minorHAnsi"/>
          <w:sz w:val="20"/>
          <w:szCs w:val="20"/>
        </w:rPr>
      </w:pPr>
      <w:r w:rsidRPr="00FF382D">
        <w:rPr>
          <w:rFonts w:asciiTheme="minorHAnsi" w:hAnsiTheme="minorHAnsi" w:cstheme="minorHAnsi"/>
          <w:sz w:val="20"/>
          <w:szCs w:val="20"/>
        </w:rPr>
        <w:lastRenderedPageBreak/>
        <w:t xml:space="preserve">Payment will be </w:t>
      </w:r>
      <w:r w:rsidR="00CC2DEE" w:rsidRPr="00FF382D">
        <w:rPr>
          <w:rFonts w:asciiTheme="minorHAnsi" w:hAnsiTheme="minorHAnsi" w:cstheme="minorHAnsi"/>
          <w:sz w:val="20"/>
          <w:szCs w:val="20"/>
        </w:rPr>
        <w:t>affected</w:t>
      </w:r>
      <w:r w:rsidRPr="00FF382D">
        <w:rPr>
          <w:rFonts w:asciiTheme="minorHAnsi" w:hAnsiTheme="minorHAnsi" w:cstheme="minorHAnsi"/>
          <w:sz w:val="20"/>
          <w:szCs w:val="20"/>
        </w:rPr>
        <w:t xml:space="preserve"> via bank transfer within 30 (thirty) calendar days after receiving </w:t>
      </w:r>
      <w:r w:rsidR="000B0815" w:rsidRPr="00FF382D">
        <w:rPr>
          <w:rFonts w:asciiTheme="minorHAnsi" w:hAnsiTheme="minorHAnsi" w:cstheme="minorHAnsi"/>
          <w:sz w:val="20"/>
          <w:szCs w:val="20"/>
        </w:rPr>
        <w:t xml:space="preserve">each batch of the </w:t>
      </w:r>
      <w:r w:rsidRPr="00FF382D">
        <w:rPr>
          <w:rFonts w:asciiTheme="minorHAnsi" w:hAnsiTheme="minorHAnsi" w:cstheme="minorHAnsi"/>
          <w:sz w:val="20"/>
          <w:szCs w:val="20"/>
        </w:rPr>
        <w:t xml:space="preserve">goods and after submission of relevant documentation provided by Georgian legislation (Commodity Bill of Lading and) / or after signing the Acceptance-Delivery Act by both partied. </w:t>
      </w:r>
      <w:r w:rsidR="00F33438" w:rsidRPr="00FF382D">
        <w:rPr>
          <w:rFonts w:asciiTheme="minorHAnsi" w:hAnsiTheme="minorHAnsi" w:cstheme="minorHAnsi"/>
          <w:sz w:val="20"/>
          <w:szCs w:val="20"/>
        </w:rPr>
        <w:t>In case of foreign currency, payment is done in accordance with the official exchange rate established by the National Bank of Georgia for the day of payment (for local companies).</w:t>
      </w:r>
    </w:p>
    <w:p w14:paraId="7F3214BD" w14:textId="77777777" w:rsidR="00DE4BE8" w:rsidRPr="00FF382D" w:rsidRDefault="00DE4BE8" w:rsidP="00365E75">
      <w:pPr>
        <w:spacing w:after="160" w:line="360" w:lineRule="auto"/>
        <w:rPr>
          <w:rFonts w:asciiTheme="minorHAnsi" w:hAnsiTheme="minorHAnsi" w:cstheme="minorHAnsi"/>
          <w:sz w:val="20"/>
          <w:szCs w:val="20"/>
        </w:rPr>
      </w:pPr>
    </w:p>
    <w:p w14:paraId="3F529092" w14:textId="4066E5C0" w:rsidR="00DE4BE8" w:rsidRPr="00FF382D" w:rsidRDefault="00DE4BE8" w:rsidP="00365E75">
      <w:pPr>
        <w:spacing w:after="0" w:line="240" w:lineRule="auto"/>
        <w:rPr>
          <w:rFonts w:asciiTheme="minorHAnsi" w:hAnsiTheme="minorHAnsi" w:cstheme="minorHAnsi"/>
          <w:b/>
          <w:sz w:val="20"/>
          <w:szCs w:val="20"/>
        </w:rPr>
      </w:pPr>
      <w:r w:rsidRPr="00FF382D">
        <w:rPr>
          <w:rFonts w:asciiTheme="minorHAnsi" w:hAnsiTheme="minorHAnsi" w:cstheme="minorHAnsi"/>
          <w:b/>
          <w:sz w:val="20"/>
          <w:szCs w:val="20"/>
        </w:rPr>
        <w:t>1.</w:t>
      </w:r>
      <w:r w:rsidR="00363F18">
        <w:rPr>
          <w:rFonts w:asciiTheme="minorHAnsi" w:hAnsiTheme="minorHAnsi" w:cstheme="minorHAnsi"/>
          <w:b/>
          <w:sz w:val="20"/>
          <w:szCs w:val="20"/>
        </w:rPr>
        <w:t>6</w:t>
      </w:r>
      <w:r w:rsidR="00DC317A" w:rsidRPr="00FF382D">
        <w:rPr>
          <w:rFonts w:asciiTheme="minorHAnsi" w:hAnsiTheme="minorHAnsi" w:cstheme="minorHAnsi"/>
          <w:b/>
          <w:sz w:val="20"/>
          <w:szCs w:val="20"/>
        </w:rPr>
        <w:t xml:space="preserve"> </w:t>
      </w:r>
      <w:r w:rsidR="0089442D" w:rsidRPr="00FF382D">
        <w:rPr>
          <w:rFonts w:asciiTheme="minorHAnsi" w:hAnsiTheme="minorHAnsi" w:cstheme="minorHAnsi"/>
          <w:b/>
          <w:sz w:val="20"/>
          <w:szCs w:val="20"/>
        </w:rPr>
        <w:t xml:space="preserve">Requirement </w:t>
      </w:r>
      <w:r w:rsidR="00940EF0" w:rsidRPr="00FF382D">
        <w:rPr>
          <w:rFonts w:asciiTheme="minorHAnsi" w:hAnsiTheme="minorHAnsi" w:cstheme="minorHAnsi"/>
          <w:b/>
          <w:sz w:val="20"/>
          <w:szCs w:val="20"/>
        </w:rPr>
        <w:t>about the experience of the bidder</w:t>
      </w:r>
    </w:p>
    <w:p w14:paraId="5D80F8E5" w14:textId="77777777" w:rsidR="00DC317A" w:rsidRPr="00FF382D" w:rsidRDefault="00DC317A" w:rsidP="00365E75">
      <w:pPr>
        <w:spacing w:after="0" w:line="240" w:lineRule="auto"/>
        <w:rPr>
          <w:rFonts w:asciiTheme="minorHAnsi" w:hAnsiTheme="minorHAnsi" w:cstheme="minorHAnsi"/>
          <w:b/>
          <w:sz w:val="20"/>
          <w:szCs w:val="20"/>
        </w:rPr>
      </w:pPr>
    </w:p>
    <w:p w14:paraId="37D94A73" w14:textId="77777777" w:rsidR="0089442D" w:rsidRPr="00FF382D" w:rsidRDefault="00DC317A" w:rsidP="00365E75">
      <w:pPr>
        <w:spacing w:after="160"/>
        <w:rPr>
          <w:rFonts w:asciiTheme="minorHAnsi" w:hAnsiTheme="minorHAnsi" w:cstheme="minorHAnsi"/>
          <w:sz w:val="20"/>
          <w:szCs w:val="20"/>
          <w:lang w:val="ka-GE"/>
        </w:rPr>
      </w:pPr>
      <w:r w:rsidRPr="00FF382D">
        <w:rPr>
          <w:rFonts w:asciiTheme="minorHAnsi" w:hAnsiTheme="minorHAnsi" w:cstheme="minorHAnsi"/>
          <w:sz w:val="20"/>
          <w:szCs w:val="20"/>
        </w:rPr>
        <w:t xml:space="preserve">The </w:t>
      </w:r>
      <w:proofErr w:type="spellStart"/>
      <w:r w:rsidRPr="00FF382D">
        <w:rPr>
          <w:rFonts w:asciiTheme="minorHAnsi" w:hAnsiTheme="minorHAnsi" w:cstheme="minorHAnsi"/>
          <w:sz w:val="20"/>
          <w:szCs w:val="20"/>
          <w:lang w:val="ka-GE"/>
        </w:rPr>
        <w:t>Bidder</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must</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have</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experience</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in</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selling</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similar</w:t>
      </w:r>
      <w:proofErr w:type="spellEnd"/>
      <w:r w:rsidRPr="00FF382D">
        <w:rPr>
          <w:rFonts w:asciiTheme="minorHAnsi" w:hAnsiTheme="minorHAnsi" w:cstheme="minorHAnsi"/>
          <w:sz w:val="20"/>
          <w:szCs w:val="20"/>
          <w:lang w:val="ka-GE"/>
        </w:rPr>
        <w:t xml:space="preserve"> </w:t>
      </w:r>
      <w:r w:rsidRPr="00FF382D">
        <w:rPr>
          <w:rFonts w:asciiTheme="minorHAnsi" w:hAnsiTheme="minorHAnsi" w:cstheme="minorHAnsi"/>
          <w:sz w:val="20"/>
          <w:szCs w:val="20"/>
        </w:rPr>
        <w:t>P</w:t>
      </w:r>
      <w:proofErr w:type="spellStart"/>
      <w:r w:rsidRPr="00FF382D">
        <w:rPr>
          <w:rFonts w:asciiTheme="minorHAnsi" w:hAnsiTheme="minorHAnsi" w:cstheme="minorHAnsi"/>
          <w:sz w:val="20"/>
          <w:szCs w:val="20"/>
          <w:lang w:val="ka-GE"/>
        </w:rPr>
        <w:t>roduct</w:t>
      </w:r>
      <w:proofErr w:type="spellEnd"/>
      <w:r w:rsidRPr="00FF382D">
        <w:rPr>
          <w:rFonts w:asciiTheme="minorHAnsi" w:hAnsiTheme="minorHAnsi" w:cstheme="minorHAnsi"/>
          <w:sz w:val="20"/>
          <w:szCs w:val="20"/>
        </w:rPr>
        <w:t>s</w:t>
      </w:r>
      <w:r w:rsidRPr="00FF382D">
        <w:rPr>
          <w:rFonts w:asciiTheme="minorHAnsi" w:hAnsiTheme="minorHAnsi" w:cstheme="minorHAnsi"/>
          <w:sz w:val="20"/>
          <w:szCs w:val="20"/>
          <w:lang w:val="ka-GE"/>
        </w:rPr>
        <w:t xml:space="preserve"> and </w:t>
      </w:r>
      <w:r w:rsidRPr="00FF382D">
        <w:rPr>
          <w:rFonts w:asciiTheme="minorHAnsi" w:hAnsiTheme="minorHAnsi" w:cstheme="minorHAnsi"/>
          <w:sz w:val="20"/>
          <w:szCs w:val="20"/>
        </w:rPr>
        <w:t>provision of</w:t>
      </w:r>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requested</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Service</w:t>
      </w:r>
      <w:proofErr w:type="spellEnd"/>
      <w:r w:rsidRPr="00FF382D">
        <w:rPr>
          <w:rFonts w:asciiTheme="minorHAnsi" w:hAnsiTheme="minorHAnsi" w:cstheme="minorHAnsi"/>
          <w:sz w:val="20"/>
          <w:szCs w:val="20"/>
          <w:lang w:val="ka-GE"/>
        </w:rPr>
        <w:t>.</w:t>
      </w:r>
    </w:p>
    <w:p w14:paraId="2609EEC7" w14:textId="77777777" w:rsidR="00DC317A" w:rsidRPr="00FF382D" w:rsidRDefault="00DC317A" w:rsidP="00365E75">
      <w:pPr>
        <w:spacing w:after="160"/>
        <w:rPr>
          <w:rFonts w:asciiTheme="minorHAnsi" w:hAnsiTheme="minorHAnsi" w:cstheme="minorHAnsi"/>
          <w:sz w:val="20"/>
          <w:szCs w:val="20"/>
          <w:lang w:val="ka-GE"/>
        </w:rPr>
      </w:pPr>
    </w:p>
    <w:p w14:paraId="661A0954" w14:textId="50702E6A" w:rsidR="0089442D" w:rsidRPr="00FF382D" w:rsidRDefault="0089442D" w:rsidP="00365E75">
      <w:pPr>
        <w:spacing w:after="160" w:line="360" w:lineRule="auto"/>
        <w:rPr>
          <w:rFonts w:asciiTheme="minorHAnsi" w:hAnsiTheme="minorHAnsi" w:cstheme="minorHAnsi"/>
          <w:b/>
          <w:sz w:val="20"/>
          <w:szCs w:val="20"/>
        </w:rPr>
      </w:pPr>
      <w:r w:rsidRPr="00FF382D">
        <w:rPr>
          <w:rFonts w:asciiTheme="minorHAnsi" w:hAnsiTheme="minorHAnsi" w:cstheme="minorHAnsi"/>
          <w:b/>
          <w:sz w:val="20"/>
          <w:szCs w:val="20"/>
        </w:rPr>
        <w:t>1.</w:t>
      </w:r>
      <w:r w:rsidR="00363F18">
        <w:rPr>
          <w:rFonts w:asciiTheme="minorHAnsi" w:hAnsiTheme="minorHAnsi" w:cstheme="minorHAnsi"/>
          <w:b/>
          <w:sz w:val="20"/>
          <w:szCs w:val="20"/>
        </w:rPr>
        <w:t>7</w:t>
      </w:r>
      <w:r w:rsidRPr="00FF382D">
        <w:rPr>
          <w:rFonts w:asciiTheme="minorHAnsi" w:hAnsiTheme="minorHAnsi" w:cstheme="minorHAnsi"/>
          <w:b/>
          <w:sz w:val="20"/>
          <w:szCs w:val="20"/>
        </w:rPr>
        <w:t xml:space="preserve"> Requirement about the Products’ Samples</w:t>
      </w:r>
    </w:p>
    <w:p w14:paraId="5C6AE617" w14:textId="6A4510CE" w:rsidR="00D66714" w:rsidRPr="00FF382D" w:rsidRDefault="00D66714" w:rsidP="00D66714">
      <w:pPr>
        <w:spacing w:before="240" w:after="160"/>
        <w:jc w:val="both"/>
        <w:rPr>
          <w:rFonts w:ascii="Sylfaen" w:hAnsi="Sylfaen" w:cstheme="minorHAnsi"/>
          <w:sz w:val="20"/>
          <w:szCs w:val="20"/>
          <w:lang w:val="ka-GE"/>
        </w:rPr>
      </w:pPr>
      <w:proofErr w:type="spellStart"/>
      <w:r w:rsidRPr="00FF382D">
        <w:rPr>
          <w:rFonts w:asciiTheme="minorHAnsi" w:hAnsiTheme="minorHAnsi" w:cstheme="minorHAnsi"/>
          <w:sz w:val="20"/>
          <w:szCs w:val="20"/>
          <w:lang w:val="ka-GE"/>
        </w:rPr>
        <w:t>The</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b/>
          <w:sz w:val="20"/>
          <w:szCs w:val="20"/>
          <w:lang w:val="ka-GE"/>
        </w:rPr>
        <w:t>Bidder</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is</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obliged</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to</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provide</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the</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Buyer</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with</w:t>
      </w:r>
      <w:proofErr w:type="spellEnd"/>
      <w:r w:rsidRPr="00FF382D">
        <w:rPr>
          <w:rFonts w:asciiTheme="minorHAnsi" w:hAnsiTheme="minorHAnsi" w:cstheme="minorHAnsi"/>
          <w:sz w:val="20"/>
          <w:szCs w:val="20"/>
          <w:lang w:val="ka-GE"/>
        </w:rPr>
        <w:t xml:space="preserve"> a </w:t>
      </w:r>
      <w:r w:rsidR="003D23B5" w:rsidRPr="00FF382D">
        <w:rPr>
          <w:rFonts w:asciiTheme="minorHAnsi" w:hAnsiTheme="minorHAnsi" w:cstheme="minorHAnsi"/>
          <w:sz w:val="20"/>
          <w:szCs w:val="20"/>
        </w:rPr>
        <w:t xml:space="preserve">free </w:t>
      </w:r>
      <w:proofErr w:type="spellStart"/>
      <w:r w:rsidRPr="00FF382D">
        <w:rPr>
          <w:rFonts w:asciiTheme="minorHAnsi" w:hAnsiTheme="minorHAnsi" w:cstheme="minorHAnsi"/>
          <w:sz w:val="20"/>
          <w:szCs w:val="20"/>
          <w:lang w:val="ka-GE"/>
        </w:rPr>
        <w:t>sample</w:t>
      </w:r>
      <w:proofErr w:type="spellEnd"/>
      <w:r w:rsidRPr="00FF382D">
        <w:rPr>
          <w:rFonts w:asciiTheme="minorHAnsi" w:hAnsiTheme="minorHAnsi" w:cstheme="minorHAnsi"/>
          <w:sz w:val="20"/>
          <w:szCs w:val="20"/>
        </w:rPr>
        <w:t>/samples</w:t>
      </w:r>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of</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the</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offered</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goods</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for</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testing</w:t>
      </w:r>
      <w:proofErr w:type="spellEnd"/>
      <w:r w:rsidRPr="00FF382D">
        <w:rPr>
          <w:rFonts w:asciiTheme="minorHAnsi" w:hAnsiTheme="minorHAnsi" w:cstheme="minorHAnsi"/>
          <w:sz w:val="20"/>
          <w:szCs w:val="20"/>
          <w:lang w:val="ka-GE"/>
        </w:rPr>
        <w:t xml:space="preserve"> - </w:t>
      </w:r>
      <w:proofErr w:type="spellStart"/>
      <w:r w:rsidRPr="00FF382D">
        <w:rPr>
          <w:rFonts w:asciiTheme="minorHAnsi" w:hAnsiTheme="minorHAnsi" w:cstheme="minorHAnsi"/>
          <w:sz w:val="20"/>
          <w:szCs w:val="20"/>
          <w:lang w:val="ka-GE"/>
        </w:rPr>
        <w:t>in</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the</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amount</w:t>
      </w:r>
      <w:proofErr w:type="spellEnd"/>
      <w:r w:rsidRPr="00FF382D">
        <w:rPr>
          <w:rFonts w:asciiTheme="minorHAnsi" w:hAnsiTheme="minorHAnsi" w:cstheme="minorHAnsi"/>
          <w:sz w:val="20"/>
          <w:szCs w:val="20"/>
          <w:lang w:val="ka-GE"/>
        </w:rPr>
        <w:t xml:space="preserve"> </w:t>
      </w:r>
      <w:r w:rsidR="003F7A74" w:rsidRPr="003F7A74">
        <w:rPr>
          <w:rFonts w:asciiTheme="minorHAnsi" w:hAnsiTheme="minorHAnsi" w:cstheme="minorHAnsi"/>
          <w:b/>
          <w:color w:val="FF0000"/>
          <w:sz w:val="20"/>
          <w:szCs w:val="20"/>
        </w:rPr>
        <w:t>1</w:t>
      </w:r>
      <w:r w:rsidRPr="003F7A74">
        <w:rPr>
          <w:rFonts w:asciiTheme="minorHAnsi" w:hAnsiTheme="minorHAnsi" w:cstheme="minorHAnsi"/>
          <w:b/>
          <w:color w:val="FF0000"/>
          <w:sz w:val="20"/>
          <w:szCs w:val="20"/>
        </w:rPr>
        <w:t xml:space="preserve"> kgs</w:t>
      </w:r>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the</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sample</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should</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be</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accompanied</w:t>
      </w:r>
      <w:proofErr w:type="spellEnd"/>
      <w:r w:rsidRPr="00FF382D">
        <w:rPr>
          <w:rFonts w:asciiTheme="minorHAnsi" w:hAnsiTheme="minorHAnsi" w:cstheme="minorHAnsi"/>
          <w:sz w:val="20"/>
          <w:szCs w:val="20"/>
          <w:lang w:val="ka-GE"/>
        </w:rPr>
        <w:t xml:space="preserve"> </w:t>
      </w:r>
      <w:r w:rsidRPr="00FF382D">
        <w:rPr>
          <w:rFonts w:asciiTheme="minorHAnsi" w:hAnsiTheme="minorHAnsi" w:cstheme="minorHAnsi"/>
          <w:sz w:val="20"/>
          <w:szCs w:val="20"/>
        </w:rPr>
        <w:t>with</w:t>
      </w:r>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the</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relevant</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Analysis</w:t>
      </w:r>
      <w:proofErr w:type="spellEnd"/>
      <w:r w:rsidRPr="00FF382D">
        <w:rPr>
          <w:rFonts w:asciiTheme="minorHAnsi" w:hAnsiTheme="minorHAnsi" w:cstheme="minorHAnsi"/>
          <w:sz w:val="20"/>
          <w:szCs w:val="20"/>
        </w:rPr>
        <w:t>, TDS</w:t>
      </w:r>
      <w:r w:rsidRPr="00FF382D">
        <w:rPr>
          <w:rFonts w:asciiTheme="minorHAnsi" w:hAnsiTheme="minorHAnsi" w:cstheme="minorHAnsi"/>
          <w:sz w:val="20"/>
          <w:szCs w:val="20"/>
          <w:lang w:val="ka-GE"/>
        </w:rPr>
        <w:t xml:space="preserve"> and MSDS </w:t>
      </w:r>
      <w:proofErr w:type="spellStart"/>
      <w:r w:rsidRPr="00FF382D">
        <w:rPr>
          <w:rFonts w:asciiTheme="minorHAnsi" w:hAnsiTheme="minorHAnsi" w:cstheme="minorHAnsi"/>
          <w:sz w:val="20"/>
          <w:szCs w:val="20"/>
          <w:lang w:val="ka-GE"/>
        </w:rPr>
        <w:t>certificates</w:t>
      </w:r>
      <w:proofErr w:type="spellEnd"/>
      <w:r w:rsidRPr="00FF382D">
        <w:rPr>
          <w:rFonts w:asciiTheme="minorHAnsi" w:hAnsiTheme="minorHAnsi" w:cstheme="minorHAnsi"/>
          <w:sz w:val="20"/>
          <w:szCs w:val="20"/>
          <w:lang w:val="ka-GE"/>
        </w:rPr>
        <w:t>;</w:t>
      </w:r>
    </w:p>
    <w:p w14:paraId="0C09E0B7" w14:textId="373A280F" w:rsidR="00D66714" w:rsidRPr="00FF382D" w:rsidRDefault="00D66714" w:rsidP="00D66714">
      <w:pPr>
        <w:spacing w:before="240" w:after="160"/>
        <w:jc w:val="both"/>
        <w:rPr>
          <w:rFonts w:asciiTheme="minorHAnsi" w:hAnsiTheme="minorHAnsi" w:cstheme="minorHAnsi"/>
          <w:sz w:val="20"/>
          <w:szCs w:val="20"/>
          <w:lang w:val="ka-GE"/>
        </w:rPr>
      </w:pPr>
      <w:proofErr w:type="spellStart"/>
      <w:r w:rsidRPr="00FF382D">
        <w:rPr>
          <w:rFonts w:asciiTheme="minorHAnsi" w:hAnsiTheme="minorHAnsi" w:cstheme="minorHAnsi"/>
          <w:sz w:val="20"/>
          <w:szCs w:val="20"/>
          <w:lang w:val="ka-GE"/>
        </w:rPr>
        <w:t>One</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b/>
          <w:sz w:val="20"/>
          <w:szCs w:val="20"/>
          <w:lang w:val="ka-GE"/>
        </w:rPr>
        <w:t>Bidder</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has</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the</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right</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to</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present</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several</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alternative</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options</w:t>
      </w:r>
      <w:proofErr w:type="spellEnd"/>
      <w:r w:rsidRPr="00FF382D">
        <w:rPr>
          <w:rFonts w:asciiTheme="minorHAnsi" w:hAnsiTheme="minorHAnsi" w:cstheme="minorHAnsi"/>
          <w:sz w:val="20"/>
          <w:szCs w:val="20"/>
          <w:lang w:val="ka-GE"/>
        </w:rPr>
        <w:t xml:space="preserve"> </w:t>
      </w:r>
      <w:r w:rsidRPr="00FF382D">
        <w:rPr>
          <w:rFonts w:asciiTheme="minorHAnsi" w:hAnsiTheme="minorHAnsi" w:cstheme="minorHAnsi"/>
          <w:sz w:val="20"/>
          <w:szCs w:val="20"/>
        </w:rPr>
        <w:t xml:space="preserve">of the product </w:t>
      </w:r>
      <w:proofErr w:type="spellStart"/>
      <w:r w:rsidRPr="00FF382D">
        <w:rPr>
          <w:rFonts w:asciiTheme="minorHAnsi" w:hAnsiTheme="minorHAnsi" w:cstheme="minorHAnsi"/>
          <w:sz w:val="20"/>
          <w:szCs w:val="20"/>
          <w:lang w:val="ka-GE"/>
        </w:rPr>
        <w:t>in</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the</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tender</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For</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each</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proposed</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product</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the</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b/>
          <w:sz w:val="20"/>
          <w:szCs w:val="20"/>
          <w:lang w:val="ka-GE"/>
        </w:rPr>
        <w:t>Bidder</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must</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submit</w:t>
      </w:r>
      <w:proofErr w:type="spellEnd"/>
      <w:r w:rsidRPr="00FF382D">
        <w:rPr>
          <w:rFonts w:asciiTheme="minorHAnsi" w:hAnsiTheme="minorHAnsi" w:cstheme="minorHAnsi"/>
          <w:sz w:val="20"/>
          <w:szCs w:val="20"/>
          <w:lang w:val="ka-GE"/>
        </w:rPr>
        <w:t xml:space="preserve"> a </w:t>
      </w:r>
      <w:proofErr w:type="spellStart"/>
      <w:r w:rsidRPr="00FF382D">
        <w:rPr>
          <w:rFonts w:asciiTheme="minorHAnsi" w:hAnsiTheme="minorHAnsi" w:cstheme="minorHAnsi"/>
          <w:sz w:val="20"/>
          <w:szCs w:val="20"/>
          <w:lang w:val="ka-GE"/>
        </w:rPr>
        <w:t>sample</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in</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the</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amount</w:t>
      </w:r>
      <w:proofErr w:type="spellEnd"/>
      <w:r w:rsidRPr="00FF382D">
        <w:rPr>
          <w:rFonts w:asciiTheme="minorHAnsi" w:hAnsiTheme="minorHAnsi" w:cstheme="minorHAnsi"/>
          <w:sz w:val="20"/>
          <w:szCs w:val="20"/>
          <w:lang w:val="ka-GE"/>
        </w:rPr>
        <w:t xml:space="preserve"> </w:t>
      </w:r>
      <w:r w:rsidR="003F7A74" w:rsidRPr="003F7A74">
        <w:rPr>
          <w:rFonts w:asciiTheme="minorHAnsi" w:hAnsiTheme="minorHAnsi" w:cstheme="minorHAnsi"/>
          <w:b/>
          <w:color w:val="FF0000"/>
          <w:sz w:val="20"/>
          <w:szCs w:val="20"/>
        </w:rPr>
        <w:t xml:space="preserve">1 </w:t>
      </w:r>
      <w:r w:rsidRPr="003F7A74">
        <w:rPr>
          <w:rFonts w:asciiTheme="minorHAnsi" w:hAnsiTheme="minorHAnsi" w:cstheme="minorHAnsi"/>
          <w:b/>
          <w:color w:val="FF0000"/>
          <w:sz w:val="20"/>
          <w:szCs w:val="20"/>
        </w:rPr>
        <w:t>kgs</w:t>
      </w:r>
      <w:r w:rsidRPr="00FF382D">
        <w:rPr>
          <w:rFonts w:asciiTheme="minorHAnsi" w:hAnsiTheme="minorHAnsi" w:cstheme="minorHAnsi"/>
          <w:sz w:val="20"/>
          <w:szCs w:val="20"/>
          <w:lang w:val="ka-GE"/>
        </w:rPr>
        <w:t>.</w:t>
      </w:r>
    </w:p>
    <w:p w14:paraId="71FE9695" w14:textId="721B42A1" w:rsidR="00D66714" w:rsidRPr="00FF382D" w:rsidRDefault="00D66714" w:rsidP="00D66714">
      <w:pPr>
        <w:spacing w:before="240" w:after="160"/>
        <w:jc w:val="both"/>
        <w:rPr>
          <w:rFonts w:asciiTheme="minorHAnsi" w:hAnsiTheme="minorHAnsi" w:cstheme="minorHAnsi"/>
          <w:b/>
          <w:sz w:val="20"/>
          <w:szCs w:val="20"/>
          <w:lang w:val="ka-GE"/>
        </w:rPr>
      </w:pPr>
      <w:proofErr w:type="spellStart"/>
      <w:r w:rsidRPr="00FF382D">
        <w:rPr>
          <w:rFonts w:asciiTheme="minorHAnsi" w:hAnsiTheme="minorHAnsi" w:cstheme="minorHAnsi"/>
          <w:b/>
          <w:sz w:val="20"/>
          <w:szCs w:val="20"/>
          <w:lang w:val="ka-GE"/>
        </w:rPr>
        <w:t>Sample</w:t>
      </w:r>
      <w:proofErr w:type="spellEnd"/>
      <w:r w:rsidRPr="00FF382D">
        <w:rPr>
          <w:rFonts w:asciiTheme="minorHAnsi" w:hAnsiTheme="minorHAnsi" w:cstheme="minorHAnsi"/>
          <w:b/>
          <w:sz w:val="20"/>
          <w:szCs w:val="20"/>
          <w:lang w:val="ka-GE"/>
        </w:rPr>
        <w:t xml:space="preserve"> </w:t>
      </w:r>
      <w:proofErr w:type="spellStart"/>
      <w:r w:rsidRPr="00FF382D">
        <w:rPr>
          <w:rFonts w:asciiTheme="minorHAnsi" w:hAnsiTheme="minorHAnsi" w:cstheme="minorHAnsi"/>
          <w:b/>
          <w:sz w:val="20"/>
          <w:szCs w:val="20"/>
          <w:lang w:val="ka-GE"/>
        </w:rPr>
        <w:t>identification</w:t>
      </w:r>
      <w:proofErr w:type="spellEnd"/>
      <w:r w:rsidRPr="00FF382D">
        <w:rPr>
          <w:rFonts w:asciiTheme="minorHAnsi" w:hAnsiTheme="minorHAnsi" w:cstheme="minorHAnsi"/>
          <w:b/>
          <w:sz w:val="20"/>
          <w:szCs w:val="20"/>
          <w:lang w:val="ka-GE"/>
        </w:rPr>
        <w:t xml:space="preserve"> and </w:t>
      </w:r>
      <w:r w:rsidR="00512A26" w:rsidRPr="00FF382D">
        <w:rPr>
          <w:rFonts w:asciiTheme="minorHAnsi" w:hAnsiTheme="minorHAnsi" w:cstheme="minorHAnsi"/>
          <w:b/>
          <w:sz w:val="20"/>
          <w:szCs w:val="20"/>
        </w:rPr>
        <w:t>delivery details</w:t>
      </w:r>
      <w:r w:rsidRPr="00FF382D">
        <w:rPr>
          <w:rFonts w:asciiTheme="minorHAnsi" w:hAnsiTheme="minorHAnsi" w:cstheme="minorHAnsi"/>
          <w:b/>
          <w:sz w:val="20"/>
          <w:szCs w:val="20"/>
          <w:lang w:val="ka-GE"/>
        </w:rPr>
        <w:t>:</w:t>
      </w:r>
    </w:p>
    <w:p w14:paraId="4EE3C49E" w14:textId="51646F9E" w:rsidR="00D66714" w:rsidRPr="00443D89" w:rsidRDefault="00D66714" w:rsidP="00D66714">
      <w:pPr>
        <w:pStyle w:val="ListParagraph"/>
        <w:numPr>
          <w:ilvl w:val="0"/>
          <w:numId w:val="30"/>
        </w:numPr>
        <w:spacing w:before="240" w:after="160"/>
        <w:jc w:val="both"/>
        <w:rPr>
          <w:rFonts w:asciiTheme="minorHAnsi" w:hAnsiTheme="minorHAnsi" w:cstheme="minorHAnsi"/>
          <w:sz w:val="20"/>
          <w:szCs w:val="20"/>
        </w:rPr>
      </w:pPr>
      <w:proofErr w:type="spellStart"/>
      <w:r w:rsidRPr="00FF382D">
        <w:rPr>
          <w:rFonts w:asciiTheme="minorHAnsi" w:hAnsiTheme="minorHAnsi" w:cstheme="minorHAnsi"/>
          <w:sz w:val="20"/>
          <w:szCs w:val="20"/>
          <w:lang w:val="ka-GE"/>
        </w:rPr>
        <w:t>Samples</w:t>
      </w:r>
      <w:proofErr w:type="spellEnd"/>
      <w:r w:rsidRPr="00FF382D">
        <w:rPr>
          <w:rFonts w:asciiTheme="minorHAnsi" w:hAnsiTheme="minorHAnsi" w:cstheme="minorHAnsi"/>
          <w:sz w:val="20"/>
          <w:szCs w:val="20"/>
          <w:lang w:val="ka-GE"/>
        </w:rPr>
        <w:t xml:space="preserve"> </w:t>
      </w:r>
      <w:r w:rsidRPr="00FF382D">
        <w:rPr>
          <w:rFonts w:asciiTheme="minorHAnsi" w:hAnsiTheme="minorHAnsi" w:cstheme="minorHAnsi"/>
          <w:sz w:val="20"/>
          <w:szCs w:val="20"/>
        </w:rPr>
        <w:t>should</w:t>
      </w:r>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be</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delivered</w:t>
      </w:r>
      <w:proofErr w:type="spellEnd"/>
      <w:r w:rsidR="00512A26" w:rsidRPr="00FF382D">
        <w:rPr>
          <w:rFonts w:asciiTheme="minorHAnsi" w:hAnsiTheme="minorHAnsi" w:cstheme="minorHAnsi"/>
          <w:sz w:val="20"/>
          <w:szCs w:val="20"/>
        </w:rPr>
        <w:t xml:space="preserve"> Solely to Ketevan Chkheidze to GWP head office at the address: </w:t>
      </w:r>
      <w:r w:rsidR="00512A26" w:rsidRPr="00443D89">
        <w:rPr>
          <w:rFonts w:asciiTheme="minorHAnsi" w:hAnsiTheme="minorHAnsi" w:cstheme="minorHAnsi"/>
          <w:sz w:val="20"/>
          <w:szCs w:val="20"/>
        </w:rPr>
        <w:t>10, M. (Mzia) Jugheli str, 0179 Tbilisi, Georgia</w:t>
      </w:r>
      <w:r w:rsidRPr="00443D89">
        <w:rPr>
          <w:rFonts w:asciiTheme="minorHAnsi" w:hAnsiTheme="minorHAnsi" w:cstheme="minorHAnsi"/>
          <w:sz w:val="20"/>
          <w:szCs w:val="20"/>
        </w:rPr>
        <w:t xml:space="preserve"> </w:t>
      </w:r>
    </w:p>
    <w:p w14:paraId="12FAD038" w14:textId="6510740D" w:rsidR="00D66714" w:rsidRPr="00FF382D" w:rsidRDefault="00D66714" w:rsidP="00512A26">
      <w:pPr>
        <w:pStyle w:val="ListParagraph"/>
        <w:spacing w:before="240" w:after="160"/>
        <w:jc w:val="both"/>
        <w:rPr>
          <w:rFonts w:asciiTheme="minorHAnsi" w:hAnsiTheme="minorHAnsi" w:cstheme="minorHAnsi"/>
          <w:sz w:val="20"/>
          <w:szCs w:val="20"/>
          <w:lang w:val="ka-GE"/>
        </w:rPr>
      </w:pPr>
      <w:r w:rsidRPr="00FF382D">
        <w:rPr>
          <w:rFonts w:asciiTheme="minorHAnsi" w:hAnsiTheme="minorHAnsi" w:cstheme="minorHAnsi"/>
          <w:sz w:val="20"/>
          <w:szCs w:val="20"/>
        </w:rPr>
        <w:t xml:space="preserve">Contact Person: </w:t>
      </w:r>
      <w:r w:rsidR="00363F18">
        <w:rPr>
          <w:rFonts w:asciiTheme="minorHAnsi" w:hAnsiTheme="minorHAnsi" w:cstheme="minorHAnsi"/>
          <w:sz w:val="20"/>
          <w:szCs w:val="20"/>
        </w:rPr>
        <w:t>Ketevan Kandelaki</w:t>
      </w:r>
    </w:p>
    <w:p w14:paraId="3B12C09F" w14:textId="258CD1C2" w:rsidR="00D66714" w:rsidRPr="00363F18" w:rsidRDefault="00D66714" w:rsidP="00D66714">
      <w:pPr>
        <w:pStyle w:val="ListParagraph"/>
        <w:spacing w:before="240" w:after="160"/>
        <w:jc w:val="both"/>
        <w:rPr>
          <w:rFonts w:asciiTheme="minorHAnsi" w:hAnsiTheme="minorHAnsi" w:cstheme="minorHAnsi"/>
          <w:sz w:val="20"/>
          <w:szCs w:val="20"/>
        </w:rPr>
      </w:pPr>
      <w:r w:rsidRPr="00FF382D">
        <w:rPr>
          <w:rFonts w:asciiTheme="minorHAnsi" w:hAnsiTheme="minorHAnsi" w:cstheme="minorHAnsi"/>
          <w:sz w:val="20"/>
          <w:szCs w:val="20"/>
        </w:rPr>
        <w:t>Contact Number</w:t>
      </w:r>
      <w:r w:rsidR="00443D89" w:rsidRPr="00FF382D">
        <w:rPr>
          <w:rFonts w:asciiTheme="minorHAnsi" w:hAnsiTheme="minorHAnsi" w:cstheme="minorHAnsi"/>
          <w:sz w:val="20"/>
          <w:szCs w:val="20"/>
        </w:rPr>
        <w:t xml:space="preserve">: </w:t>
      </w:r>
      <w:r w:rsidR="00443D89" w:rsidRPr="00FF382D">
        <w:rPr>
          <w:rFonts w:asciiTheme="minorHAnsi" w:hAnsiTheme="minorHAnsi" w:cstheme="minorHAnsi"/>
          <w:sz w:val="20"/>
          <w:szCs w:val="20"/>
          <w:lang w:val="ka-GE"/>
        </w:rPr>
        <w:t>+</w:t>
      </w:r>
      <w:r w:rsidR="00AF6880" w:rsidRPr="00FF382D">
        <w:rPr>
          <w:rFonts w:asciiTheme="minorHAnsi" w:hAnsiTheme="minorHAnsi" w:cstheme="minorHAnsi"/>
          <w:sz w:val="20"/>
          <w:szCs w:val="20"/>
        </w:rPr>
        <w:t xml:space="preserve">995 </w:t>
      </w:r>
      <w:r w:rsidR="00363F18">
        <w:rPr>
          <w:rFonts w:asciiTheme="minorHAnsi" w:hAnsiTheme="minorHAnsi" w:cstheme="minorHAnsi"/>
          <w:sz w:val="20"/>
          <w:szCs w:val="20"/>
        </w:rPr>
        <w:t>599 192500</w:t>
      </w:r>
    </w:p>
    <w:p w14:paraId="59746A27" w14:textId="78996D0C" w:rsidR="00D66714" w:rsidRPr="00FF382D" w:rsidRDefault="00D66714" w:rsidP="00D66714">
      <w:pPr>
        <w:pStyle w:val="ListParagraph"/>
        <w:spacing w:before="240" w:after="160"/>
        <w:jc w:val="both"/>
        <w:rPr>
          <w:rFonts w:asciiTheme="minorHAnsi" w:hAnsiTheme="minorHAnsi" w:cstheme="minorHAnsi"/>
          <w:sz w:val="20"/>
          <w:szCs w:val="20"/>
          <w:lang w:val="ka-GE"/>
        </w:rPr>
      </w:pPr>
    </w:p>
    <w:p w14:paraId="44707890" w14:textId="7DF695A9" w:rsidR="00512A26" w:rsidRPr="00FF382D" w:rsidRDefault="00D66714" w:rsidP="00D66714">
      <w:pPr>
        <w:pStyle w:val="ListParagraph"/>
        <w:numPr>
          <w:ilvl w:val="0"/>
          <w:numId w:val="30"/>
        </w:numPr>
        <w:spacing w:before="240" w:after="160"/>
        <w:jc w:val="both"/>
        <w:rPr>
          <w:rFonts w:asciiTheme="minorHAnsi" w:hAnsiTheme="minorHAnsi" w:cstheme="minorHAnsi"/>
          <w:b/>
          <w:sz w:val="20"/>
          <w:szCs w:val="20"/>
        </w:rPr>
      </w:pPr>
      <w:proofErr w:type="spellStart"/>
      <w:r w:rsidRPr="00FF382D">
        <w:rPr>
          <w:rFonts w:asciiTheme="minorHAnsi" w:hAnsiTheme="minorHAnsi" w:cstheme="minorHAnsi"/>
          <w:sz w:val="20"/>
          <w:szCs w:val="20"/>
          <w:lang w:val="ka-GE"/>
        </w:rPr>
        <w:t>Each</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sample</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delivered</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for</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testing</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b/>
          <w:sz w:val="20"/>
          <w:szCs w:val="20"/>
          <w:lang w:val="ka-GE"/>
        </w:rPr>
        <w:t>must</w:t>
      </w:r>
      <w:proofErr w:type="spellEnd"/>
      <w:r w:rsidRPr="00FF382D">
        <w:rPr>
          <w:rFonts w:asciiTheme="minorHAnsi" w:hAnsiTheme="minorHAnsi" w:cstheme="minorHAnsi"/>
          <w:b/>
          <w:sz w:val="20"/>
          <w:szCs w:val="20"/>
          <w:lang w:val="ka-GE"/>
        </w:rPr>
        <w:t xml:space="preserve"> </w:t>
      </w:r>
      <w:proofErr w:type="spellStart"/>
      <w:r w:rsidRPr="00FF382D">
        <w:rPr>
          <w:rFonts w:asciiTheme="minorHAnsi" w:hAnsiTheme="minorHAnsi" w:cstheme="minorHAnsi"/>
          <w:b/>
          <w:sz w:val="20"/>
          <w:szCs w:val="20"/>
          <w:lang w:val="ka-GE"/>
        </w:rPr>
        <w:t>be</w:t>
      </w:r>
      <w:proofErr w:type="spellEnd"/>
      <w:r w:rsidRPr="00FF382D">
        <w:rPr>
          <w:rFonts w:asciiTheme="minorHAnsi" w:hAnsiTheme="minorHAnsi" w:cstheme="minorHAnsi"/>
          <w:b/>
          <w:sz w:val="20"/>
          <w:szCs w:val="20"/>
          <w:lang w:val="ka-GE"/>
        </w:rPr>
        <w:t xml:space="preserve"> </w:t>
      </w:r>
      <w:proofErr w:type="spellStart"/>
      <w:r w:rsidRPr="00FF382D">
        <w:rPr>
          <w:rFonts w:asciiTheme="minorHAnsi" w:hAnsiTheme="minorHAnsi" w:cstheme="minorHAnsi"/>
          <w:b/>
          <w:sz w:val="20"/>
          <w:szCs w:val="20"/>
          <w:lang w:val="ka-GE"/>
        </w:rPr>
        <w:t>given</w:t>
      </w:r>
      <w:proofErr w:type="spellEnd"/>
      <w:r w:rsidRPr="00FF382D">
        <w:rPr>
          <w:rFonts w:asciiTheme="minorHAnsi" w:hAnsiTheme="minorHAnsi" w:cstheme="minorHAnsi"/>
          <w:b/>
          <w:sz w:val="20"/>
          <w:szCs w:val="20"/>
          <w:lang w:val="ka-GE"/>
        </w:rPr>
        <w:t xml:space="preserve"> </w:t>
      </w:r>
      <w:r w:rsidRPr="00FF382D">
        <w:rPr>
          <w:rFonts w:asciiTheme="minorHAnsi" w:hAnsiTheme="minorHAnsi" w:cstheme="minorHAnsi"/>
          <w:b/>
          <w:sz w:val="20"/>
          <w:szCs w:val="20"/>
        </w:rPr>
        <w:t>the</w:t>
      </w:r>
      <w:r w:rsidRPr="00FF382D">
        <w:rPr>
          <w:rFonts w:asciiTheme="minorHAnsi" w:hAnsiTheme="minorHAnsi" w:cstheme="minorHAnsi"/>
          <w:b/>
          <w:sz w:val="20"/>
          <w:szCs w:val="20"/>
          <w:lang w:val="ka-GE"/>
        </w:rPr>
        <w:t xml:space="preserve"> </w:t>
      </w:r>
      <w:r w:rsidR="003A0D71" w:rsidRPr="00FF382D">
        <w:rPr>
          <w:rFonts w:ascii="Sylfaen" w:hAnsi="Sylfaen" w:cstheme="minorHAnsi"/>
          <w:b/>
          <w:sz w:val="20"/>
          <w:szCs w:val="20"/>
        </w:rPr>
        <w:t xml:space="preserve">special code </w:t>
      </w:r>
      <w:proofErr w:type="spellStart"/>
      <w:r w:rsidRPr="00FF382D">
        <w:rPr>
          <w:rFonts w:asciiTheme="minorHAnsi" w:hAnsiTheme="minorHAnsi" w:cstheme="minorHAnsi"/>
          <w:b/>
          <w:sz w:val="20"/>
          <w:szCs w:val="20"/>
          <w:lang w:val="ka-GE"/>
        </w:rPr>
        <w:t>name</w:t>
      </w:r>
      <w:proofErr w:type="spellEnd"/>
      <w:r w:rsidR="003A0D71" w:rsidRPr="00FF382D">
        <w:rPr>
          <w:rFonts w:asciiTheme="minorHAnsi" w:hAnsiTheme="minorHAnsi" w:cstheme="minorHAnsi"/>
          <w:b/>
          <w:sz w:val="20"/>
          <w:szCs w:val="20"/>
        </w:rPr>
        <w:t xml:space="preserve"> </w:t>
      </w:r>
      <w:proofErr w:type="spellStart"/>
      <w:r w:rsidR="003A0D71" w:rsidRPr="00FF382D">
        <w:rPr>
          <w:rFonts w:asciiTheme="minorHAnsi" w:hAnsiTheme="minorHAnsi" w:cstheme="minorHAnsi"/>
          <w:b/>
          <w:sz w:val="20"/>
          <w:szCs w:val="20"/>
          <w:lang w:val="ka-GE"/>
        </w:rPr>
        <w:t>necessary</w:t>
      </w:r>
      <w:proofErr w:type="spellEnd"/>
      <w:r w:rsidR="003A0D71" w:rsidRPr="00FF382D">
        <w:rPr>
          <w:rFonts w:asciiTheme="minorHAnsi" w:hAnsiTheme="minorHAnsi" w:cstheme="minorHAnsi"/>
          <w:b/>
          <w:sz w:val="20"/>
          <w:szCs w:val="20"/>
          <w:lang w:val="ka-GE"/>
        </w:rPr>
        <w:t xml:space="preserve"> </w:t>
      </w:r>
      <w:proofErr w:type="spellStart"/>
      <w:r w:rsidR="003A0D71" w:rsidRPr="00FF382D">
        <w:rPr>
          <w:rFonts w:asciiTheme="minorHAnsi" w:hAnsiTheme="minorHAnsi" w:cstheme="minorHAnsi"/>
          <w:b/>
          <w:sz w:val="20"/>
          <w:szCs w:val="20"/>
          <w:lang w:val="ka-GE"/>
        </w:rPr>
        <w:t>for</w:t>
      </w:r>
      <w:proofErr w:type="spellEnd"/>
      <w:r w:rsidR="003A0D71" w:rsidRPr="00FF382D">
        <w:rPr>
          <w:rFonts w:asciiTheme="minorHAnsi" w:hAnsiTheme="minorHAnsi" w:cstheme="minorHAnsi"/>
          <w:b/>
          <w:sz w:val="20"/>
          <w:szCs w:val="20"/>
          <w:lang w:val="ka-GE"/>
        </w:rPr>
        <w:t xml:space="preserve"> </w:t>
      </w:r>
      <w:proofErr w:type="spellStart"/>
      <w:r w:rsidR="003A0D71" w:rsidRPr="00FF382D">
        <w:rPr>
          <w:rFonts w:asciiTheme="minorHAnsi" w:hAnsiTheme="minorHAnsi" w:cstheme="minorHAnsi"/>
          <w:b/>
          <w:sz w:val="20"/>
          <w:szCs w:val="20"/>
          <w:lang w:val="ka-GE"/>
        </w:rPr>
        <w:t>identification</w:t>
      </w:r>
      <w:proofErr w:type="spellEnd"/>
      <w:r w:rsidR="003A0D71" w:rsidRPr="00FF382D">
        <w:rPr>
          <w:rFonts w:asciiTheme="minorHAnsi" w:hAnsiTheme="minorHAnsi" w:cstheme="minorHAnsi"/>
          <w:b/>
          <w:sz w:val="20"/>
          <w:szCs w:val="20"/>
          <w:lang w:val="ka-GE"/>
        </w:rPr>
        <w:t xml:space="preserve"> </w:t>
      </w:r>
      <w:proofErr w:type="spellStart"/>
      <w:r w:rsidR="003A0D71" w:rsidRPr="00FF382D">
        <w:rPr>
          <w:rFonts w:asciiTheme="minorHAnsi" w:hAnsiTheme="minorHAnsi" w:cstheme="minorHAnsi"/>
          <w:b/>
          <w:sz w:val="20"/>
          <w:szCs w:val="20"/>
          <w:lang w:val="ka-GE"/>
        </w:rPr>
        <w:t>of</w:t>
      </w:r>
      <w:proofErr w:type="spellEnd"/>
      <w:r w:rsidR="003A0D71" w:rsidRPr="00FF382D">
        <w:rPr>
          <w:rFonts w:asciiTheme="minorHAnsi" w:hAnsiTheme="minorHAnsi" w:cstheme="minorHAnsi"/>
          <w:b/>
          <w:sz w:val="20"/>
          <w:szCs w:val="20"/>
          <w:lang w:val="ka-GE"/>
        </w:rPr>
        <w:t xml:space="preserve"> </w:t>
      </w:r>
      <w:proofErr w:type="spellStart"/>
      <w:r w:rsidR="003A0D71" w:rsidRPr="00FF382D">
        <w:rPr>
          <w:rFonts w:asciiTheme="minorHAnsi" w:hAnsiTheme="minorHAnsi" w:cstheme="minorHAnsi"/>
          <w:b/>
          <w:sz w:val="20"/>
          <w:szCs w:val="20"/>
          <w:lang w:val="ka-GE"/>
        </w:rPr>
        <w:t>the</w:t>
      </w:r>
      <w:proofErr w:type="spellEnd"/>
      <w:r w:rsidR="003A0D71" w:rsidRPr="00FF382D">
        <w:rPr>
          <w:rFonts w:asciiTheme="minorHAnsi" w:hAnsiTheme="minorHAnsi" w:cstheme="minorHAnsi"/>
          <w:b/>
          <w:sz w:val="20"/>
          <w:szCs w:val="20"/>
          <w:lang w:val="ka-GE"/>
        </w:rPr>
        <w:t xml:space="preserve"> </w:t>
      </w:r>
      <w:proofErr w:type="spellStart"/>
      <w:r w:rsidR="003A0D71" w:rsidRPr="00FF382D">
        <w:rPr>
          <w:rFonts w:asciiTheme="minorHAnsi" w:hAnsiTheme="minorHAnsi" w:cstheme="minorHAnsi"/>
          <w:b/>
          <w:sz w:val="20"/>
          <w:szCs w:val="20"/>
          <w:lang w:val="ka-GE"/>
        </w:rPr>
        <w:t>sample</w:t>
      </w:r>
      <w:proofErr w:type="spellEnd"/>
      <w:r w:rsidR="003A0D71" w:rsidRPr="00FF382D">
        <w:rPr>
          <w:rFonts w:asciiTheme="minorHAnsi" w:hAnsiTheme="minorHAnsi" w:cstheme="minorHAnsi"/>
          <w:b/>
          <w:sz w:val="20"/>
          <w:szCs w:val="20"/>
        </w:rPr>
        <w:t xml:space="preserve"> </w:t>
      </w:r>
      <w:r w:rsidR="00512A26" w:rsidRPr="00FF382D">
        <w:rPr>
          <w:rFonts w:asciiTheme="minorHAnsi" w:hAnsiTheme="minorHAnsi" w:cstheme="minorHAnsi"/>
          <w:b/>
          <w:sz w:val="20"/>
          <w:szCs w:val="20"/>
        </w:rPr>
        <w:t xml:space="preserve">(which </w:t>
      </w:r>
      <w:r w:rsidR="003A0D71" w:rsidRPr="00FF382D">
        <w:rPr>
          <w:rFonts w:asciiTheme="minorHAnsi" w:hAnsiTheme="minorHAnsi" w:cstheme="minorHAnsi"/>
          <w:b/>
          <w:sz w:val="20"/>
          <w:szCs w:val="20"/>
        </w:rPr>
        <w:t xml:space="preserve">the </w:t>
      </w:r>
      <w:r w:rsidR="00512A26" w:rsidRPr="00FF382D">
        <w:rPr>
          <w:rFonts w:asciiTheme="minorHAnsi" w:hAnsiTheme="minorHAnsi" w:cstheme="minorHAnsi"/>
          <w:b/>
          <w:sz w:val="20"/>
          <w:szCs w:val="20"/>
        </w:rPr>
        <w:t>bidder will assign</w:t>
      </w:r>
      <w:r w:rsidR="003A0D71" w:rsidRPr="00FF382D">
        <w:rPr>
          <w:rFonts w:asciiTheme="minorHAnsi" w:hAnsiTheme="minorHAnsi" w:cstheme="minorHAnsi"/>
          <w:b/>
          <w:sz w:val="20"/>
          <w:szCs w:val="20"/>
        </w:rPr>
        <w:t xml:space="preserve"> -</w:t>
      </w:r>
      <w:r w:rsidR="000D201B">
        <w:rPr>
          <w:rFonts w:asciiTheme="minorHAnsi" w:hAnsiTheme="minorHAnsi" w:cstheme="minorHAnsi"/>
          <w:b/>
          <w:sz w:val="20"/>
          <w:szCs w:val="20"/>
        </w:rPr>
        <w:t xml:space="preserve"> can be</w:t>
      </w:r>
      <w:r w:rsidR="003A0D71" w:rsidRPr="00FF382D">
        <w:rPr>
          <w:rFonts w:asciiTheme="minorHAnsi" w:hAnsiTheme="minorHAnsi" w:cstheme="minorHAnsi"/>
          <w:b/>
          <w:sz w:val="20"/>
          <w:szCs w:val="20"/>
        </w:rPr>
        <w:t xml:space="preserve"> </w:t>
      </w:r>
      <w:r w:rsidR="00512A26" w:rsidRPr="00FF382D">
        <w:rPr>
          <w:rFonts w:asciiTheme="minorHAnsi" w:hAnsiTheme="minorHAnsi" w:cstheme="minorHAnsi"/>
          <w:b/>
          <w:sz w:val="20"/>
          <w:szCs w:val="20"/>
        </w:rPr>
        <w:t>numbers</w:t>
      </w:r>
      <w:r w:rsidR="000D201B">
        <w:rPr>
          <w:rFonts w:asciiTheme="minorHAnsi" w:hAnsiTheme="minorHAnsi" w:cstheme="minorHAnsi"/>
          <w:b/>
          <w:sz w:val="20"/>
          <w:szCs w:val="20"/>
        </w:rPr>
        <w:t xml:space="preserve"> or any code name you want</w:t>
      </w:r>
      <w:r w:rsidR="00512A26" w:rsidRPr="00FF382D">
        <w:rPr>
          <w:rFonts w:asciiTheme="minorHAnsi" w:hAnsiTheme="minorHAnsi" w:cstheme="minorHAnsi"/>
          <w:b/>
          <w:sz w:val="20"/>
          <w:szCs w:val="20"/>
        </w:rPr>
        <w:t>)</w:t>
      </w:r>
      <w:r w:rsidR="00512A26" w:rsidRPr="00FF382D">
        <w:rPr>
          <w:rFonts w:asciiTheme="minorHAnsi" w:hAnsiTheme="minorHAnsi" w:cstheme="minorHAnsi"/>
          <w:b/>
          <w:sz w:val="20"/>
          <w:szCs w:val="20"/>
          <w:lang w:val="ka-GE"/>
        </w:rPr>
        <w:t>,</w:t>
      </w:r>
      <w:r w:rsidR="00512A26" w:rsidRPr="00FF382D">
        <w:rPr>
          <w:rFonts w:asciiTheme="minorHAnsi" w:hAnsiTheme="minorHAnsi" w:cstheme="minorHAnsi"/>
          <w:sz w:val="20"/>
          <w:szCs w:val="20"/>
          <w:lang w:val="ka-GE"/>
        </w:rPr>
        <w:t xml:space="preserve"> </w:t>
      </w:r>
      <w:proofErr w:type="spellStart"/>
      <w:r w:rsidR="00512A26" w:rsidRPr="00FF382D">
        <w:rPr>
          <w:rFonts w:asciiTheme="minorHAnsi" w:hAnsiTheme="minorHAnsi" w:cstheme="minorHAnsi"/>
          <w:sz w:val="20"/>
          <w:szCs w:val="20"/>
          <w:lang w:val="ka-GE"/>
        </w:rPr>
        <w:t>which</w:t>
      </w:r>
      <w:proofErr w:type="spellEnd"/>
      <w:r w:rsidR="00512A26" w:rsidRPr="00FF382D">
        <w:rPr>
          <w:rFonts w:asciiTheme="minorHAnsi" w:hAnsiTheme="minorHAnsi" w:cstheme="minorHAnsi"/>
          <w:sz w:val="20"/>
          <w:szCs w:val="20"/>
          <w:lang w:val="ka-GE"/>
        </w:rPr>
        <w:t xml:space="preserve"> </w:t>
      </w:r>
      <w:proofErr w:type="spellStart"/>
      <w:r w:rsidR="00512A26" w:rsidRPr="00FF382D">
        <w:rPr>
          <w:rFonts w:asciiTheme="minorHAnsi" w:hAnsiTheme="minorHAnsi" w:cstheme="minorHAnsi"/>
          <w:sz w:val="20"/>
          <w:szCs w:val="20"/>
          <w:lang w:val="ka-GE"/>
        </w:rPr>
        <w:t>will</w:t>
      </w:r>
      <w:proofErr w:type="spellEnd"/>
      <w:r w:rsidR="00512A26" w:rsidRPr="00FF382D">
        <w:rPr>
          <w:rFonts w:asciiTheme="minorHAnsi" w:hAnsiTheme="minorHAnsi" w:cstheme="minorHAnsi"/>
          <w:sz w:val="20"/>
          <w:szCs w:val="20"/>
          <w:lang w:val="ka-GE"/>
        </w:rPr>
        <w:t xml:space="preserve"> </w:t>
      </w:r>
      <w:r w:rsidR="000D201B">
        <w:rPr>
          <w:rFonts w:asciiTheme="minorHAnsi" w:hAnsiTheme="minorHAnsi" w:cstheme="minorHAnsi"/>
          <w:sz w:val="20"/>
          <w:szCs w:val="20"/>
        </w:rPr>
        <w:t xml:space="preserve">be written on a relevant sample and </w:t>
      </w:r>
      <w:proofErr w:type="spellStart"/>
      <w:r w:rsidR="00512A26" w:rsidRPr="00FF382D">
        <w:rPr>
          <w:rFonts w:asciiTheme="minorHAnsi" w:hAnsiTheme="minorHAnsi" w:cstheme="minorHAnsi"/>
          <w:sz w:val="20"/>
          <w:szCs w:val="20"/>
          <w:lang w:val="ka-GE"/>
        </w:rPr>
        <w:t>also</w:t>
      </w:r>
      <w:proofErr w:type="spellEnd"/>
      <w:r w:rsidR="00512A26" w:rsidRPr="00FF382D">
        <w:rPr>
          <w:rFonts w:asciiTheme="minorHAnsi" w:hAnsiTheme="minorHAnsi" w:cstheme="minorHAnsi"/>
          <w:sz w:val="20"/>
          <w:szCs w:val="20"/>
          <w:lang w:val="ka-GE"/>
        </w:rPr>
        <w:t xml:space="preserve"> </w:t>
      </w:r>
      <w:r w:rsidR="000D201B">
        <w:rPr>
          <w:rFonts w:asciiTheme="minorHAnsi" w:hAnsiTheme="minorHAnsi" w:cstheme="minorHAnsi"/>
          <w:sz w:val="20"/>
          <w:szCs w:val="20"/>
        </w:rPr>
        <w:t>by all means</w:t>
      </w:r>
      <w:r w:rsidR="00512A26" w:rsidRPr="00FF382D">
        <w:rPr>
          <w:rFonts w:asciiTheme="minorHAnsi" w:hAnsiTheme="minorHAnsi" w:cstheme="minorHAnsi"/>
          <w:sz w:val="20"/>
          <w:szCs w:val="20"/>
          <w:lang w:val="ka-GE"/>
        </w:rPr>
        <w:t xml:space="preserve"> </w:t>
      </w:r>
      <w:proofErr w:type="spellStart"/>
      <w:r w:rsidR="00512A26" w:rsidRPr="00FF382D">
        <w:rPr>
          <w:rFonts w:asciiTheme="minorHAnsi" w:hAnsiTheme="minorHAnsi" w:cstheme="minorHAnsi"/>
          <w:sz w:val="20"/>
          <w:szCs w:val="20"/>
          <w:lang w:val="ka-GE"/>
        </w:rPr>
        <w:t>mentioned</w:t>
      </w:r>
      <w:proofErr w:type="spellEnd"/>
      <w:r w:rsidR="00512A26" w:rsidRPr="00FF382D">
        <w:rPr>
          <w:rFonts w:asciiTheme="minorHAnsi" w:hAnsiTheme="minorHAnsi" w:cstheme="minorHAnsi"/>
          <w:sz w:val="20"/>
          <w:szCs w:val="20"/>
          <w:lang w:val="ka-GE"/>
        </w:rPr>
        <w:t xml:space="preserve"> </w:t>
      </w:r>
      <w:proofErr w:type="spellStart"/>
      <w:r w:rsidR="00512A26" w:rsidRPr="00FF382D">
        <w:rPr>
          <w:rFonts w:asciiTheme="minorHAnsi" w:hAnsiTheme="minorHAnsi" w:cstheme="minorHAnsi"/>
          <w:sz w:val="20"/>
          <w:szCs w:val="20"/>
          <w:lang w:val="ka-GE"/>
        </w:rPr>
        <w:t>in</w:t>
      </w:r>
      <w:proofErr w:type="spellEnd"/>
      <w:r w:rsidR="00512A26" w:rsidRPr="00FF382D">
        <w:rPr>
          <w:rFonts w:asciiTheme="minorHAnsi" w:hAnsiTheme="minorHAnsi" w:cstheme="minorHAnsi"/>
          <w:sz w:val="20"/>
          <w:szCs w:val="20"/>
          <w:lang w:val="ka-GE"/>
        </w:rPr>
        <w:t xml:space="preserve"> </w:t>
      </w:r>
      <w:proofErr w:type="spellStart"/>
      <w:r w:rsidR="00512A26" w:rsidRPr="00FF382D">
        <w:rPr>
          <w:rFonts w:asciiTheme="minorHAnsi" w:hAnsiTheme="minorHAnsi" w:cstheme="minorHAnsi"/>
          <w:b/>
          <w:sz w:val="20"/>
          <w:szCs w:val="20"/>
          <w:lang w:val="ka-GE"/>
        </w:rPr>
        <w:t>the</w:t>
      </w:r>
      <w:proofErr w:type="spellEnd"/>
      <w:r w:rsidR="00512A26" w:rsidRPr="00FF382D">
        <w:rPr>
          <w:rFonts w:asciiTheme="minorHAnsi" w:hAnsiTheme="minorHAnsi" w:cstheme="minorHAnsi"/>
          <w:b/>
          <w:sz w:val="20"/>
          <w:szCs w:val="20"/>
          <w:lang w:val="ka-GE"/>
        </w:rPr>
        <w:t xml:space="preserve"> </w:t>
      </w:r>
      <w:proofErr w:type="spellStart"/>
      <w:r w:rsidR="00512A26" w:rsidRPr="00FF382D">
        <w:rPr>
          <w:rFonts w:asciiTheme="minorHAnsi" w:hAnsiTheme="minorHAnsi" w:cstheme="minorHAnsi"/>
          <w:b/>
          <w:sz w:val="20"/>
          <w:szCs w:val="20"/>
          <w:lang w:val="ka-GE"/>
        </w:rPr>
        <w:t>pricing</w:t>
      </w:r>
      <w:proofErr w:type="spellEnd"/>
      <w:r w:rsidR="00512A26" w:rsidRPr="00FF382D">
        <w:rPr>
          <w:rFonts w:asciiTheme="minorHAnsi" w:hAnsiTheme="minorHAnsi" w:cstheme="minorHAnsi"/>
          <w:b/>
          <w:sz w:val="20"/>
          <w:szCs w:val="20"/>
          <w:lang w:val="ka-GE"/>
        </w:rPr>
        <w:t xml:space="preserve"> </w:t>
      </w:r>
      <w:proofErr w:type="spellStart"/>
      <w:r w:rsidR="00512A26" w:rsidRPr="00FF382D">
        <w:rPr>
          <w:rFonts w:asciiTheme="minorHAnsi" w:hAnsiTheme="minorHAnsi" w:cstheme="minorHAnsi"/>
          <w:b/>
          <w:sz w:val="20"/>
          <w:szCs w:val="20"/>
          <w:lang w:val="ka-GE"/>
        </w:rPr>
        <w:t>table</w:t>
      </w:r>
      <w:proofErr w:type="spellEnd"/>
      <w:r w:rsidR="00512A26" w:rsidRPr="00FF382D">
        <w:rPr>
          <w:rFonts w:asciiTheme="minorHAnsi" w:hAnsiTheme="minorHAnsi" w:cstheme="minorHAnsi"/>
          <w:sz w:val="20"/>
          <w:szCs w:val="20"/>
          <w:lang w:val="ka-GE"/>
        </w:rPr>
        <w:t xml:space="preserve"> </w:t>
      </w:r>
      <w:proofErr w:type="spellStart"/>
      <w:r w:rsidR="00512A26" w:rsidRPr="00FF382D">
        <w:rPr>
          <w:rFonts w:asciiTheme="minorHAnsi" w:hAnsiTheme="minorHAnsi" w:cstheme="minorHAnsi"/>
          <w:sz w:val="20"/>
          <w:szCs w:val="20"/>
          <w:lang w:val="ka-GE"/>
        </w:rPr>
        <w:t>which</w:t>
      </w:r>
      <w:proofErr w:type="spellEnd"/>
      <w:r w:rsidR="00512A26" w:rsidRPr="00FF382D">
        <w:rPr>
          <w:rFonts w:asciiTheme="minorHAnsi" w:hAnsiTheme="minorHAnsi" w:cstheme="minorHAnsi"/>
          <w:sz w:val="20"/>
          <w:szCs w:val="20"/>
          <w:lang w:val="ka-GE"/>
        </w:rPr>
        <w:t xml:space="preserve"> </w:t>
      </w:r>
      <w:proofErr w:type="spellStart"/>
      <w:r w:rsidR="00512A26" w:rsidRPr="00FF382D">
        <w:rPr>
          <w:rFonts w:asciiTheme="minorHAnsi" w:hAnsiTheme="minorHAnsi" w:cstheme="minorHAnsi"/>
          <w:sz w:val="20"/>
          <w:szCs w:val="20"/>
          <w:lang w:val="ka-GE"/>
        </w:rPr>
        <w:t>will</w:t>
      </w:r>
      <w:proofErr w:type="spellEnd"/>
      <w:r w:rsidR="00512A26" w:rsidRPr="00FF382D">
        <w:rPr>
          <w:rFonts w:asciiTheme="minorHAnsi" w:hAnsiTheme="minorHAnsi" w:cstheme="minorHAnsi"/>
          <w:sz w:val="20"/>
          <w:szCs w:val="20"/>
          <w:lang w:val="ka-GE"/>
        </w:rPr>
        <w:t xml:space="preserve"> </w:t>
      </w:r>
      <w:proofErr w:type="spellStart"/>
      <w:r w:rsidR="00512A26" w:rsidRPr="00FF382D">
        <w:rPr>
          <w:rFonts w:asciiTheme="minorHAnsi" w:hAnsiTheme="minorHAnsi" w:cstheme="minorHAnsi"/>
          <w:sz w:val="20"/>
          <w:szCs w:val="20"/>
          <w:lang w:val="ka-GE"/>
        </w:rPr>
        <w:t>be</w:t>
      </w:r>
      <w:proofErr w:type="spellEnd"/>
      <w:r w:rsidR="00512A26" w:rsidRPr="00FF382D">
        <w:rPr>
          <w:rFonts w:asciiTheme="minorHAnsi" w:hAnsiTheme="minorHAnsi" w:cstheme="minorHAnsi"/>
          <w:sz w:val="20"/>
          <w:szCs w:val="20"/>
          <w:lang w:val="ka-GE"/>
        </w:rPr>
        <w:t xml:space="preserve"> </w:t>
      </w:r>
      <w:proofErr w:type="spellStart"/>
      <w:r w:rsidR="00512A26" w:rsidRPr="00FF382D">
        <w:rPr>
          <w:rFonts w:asciiTheme="minorHAnsi" w:hAnsiTheme="minorHAnsi" w:cstheme="minorHAnsi"/>
          <w:sz w:val="20"/>
          <w:szCs w:val="20"/>
          <w:lang w:val="ka-GE"/>
        </w:rPr>
        <w:t>uploaded</w:t>
      </w:r>
      <w:proofErr w:type="spellEnd"/>
      <w:r w:rsidR="00512A26" w:rsidRPr="00FF382D">
        <w:rPr>
          <w:rFonts w:asciiTheme="minorHAnsi" w:hAnsiTheme="minorHAnsi" w:cstheme="minorHAnsi"/>
          <w:sz w:val="20"/>
          <w:szCs w:val="20"/>
          <w:lang w:val="ka-GE"/>
        </w:rPr>
        <w:t xml:space="preserve"> </w:t>
      </w:r>
      <w:proofErr w:type="spellStart"/>
      <w:r w:rsidR="00512A26" w:rsidRPr="00FF382D">
        <w:rPr>
          <w:rFonts w:asciiTheme="minorHAnsi" w:hAnsiTheme="minorHAnsi" w:cstheme="minorHAnsi"/>
          <w:sz w:val="20"/>
          <w:szCs w:val="20"/>
          <w:lang w:val="ka-GE"/>
        </w:rPr>
        <w:t>on</w:t>
      </w:r>
      <w:proofErr w:type="spellEnd"/>
      <w:r w:rsidR="00512A26" w:rsidRPr="00FF382D">
        <w:rPr>
          <w:rFonts w:asciiTheme="minorHAnsi" w:hAnsiTheme="minorHAnsi" w:cstheme="minorHAnsi"/>
          <w:sz w:val="20"/>
          <w:szCs w:val="20"/>
          <w:lang w:val="ka-GE"/>
        </w:rPr>
        <w:t xml:space="preserve"> tenders.ge.</w:t>
      </w:r>
    </w:p>
    <w:p w14:paraId="17D876A8" w14:textId="77777777" w:rsidR="00512A26" w:rsidRPr="00FF382D" w:rsidRDefault="00512A26" w:rsidP="00512A26">
      <w:pPr>
        <w:pStyle w:val="ListParagraph"/>
        <w:spacing w:before="240" w:after="160"/>
        <w:jc w:val="both"/>
        <w:rPr>
          <w:rFonts w:asciiTheme="minorHAnsi" w:hAnsiTheme="minorHAnsi" w:cstheme="minorHAnsi"/>
          <w:b/>
          <w:sz w:val="20"/>
          <w:szCs w:val="20"/>
        </w:rPr>
      </w:pPr>
    </w:p>
    <w:p w14:paraId="0B1EAB31" w14:textId="4BFE8172" w:rsidR="00512A26" w:rsidRPr="00FF382D" w:rsidRDefault="00512A26" w:rsidP="00512A26">
      <w:pPr>
        <w:pStyle w:val="ListParagraph"/>
        <w:numPr>
          <w:ilvl w:val="0"/>
          <w:numId w:val="30"/>
        </w:numPr>
        <w:spacing w:before="240" w:after="160"/>
        <w:jc w:val="both"/>
        <w:rPr>
          <w:rFonts w:asciiTheme="minorHAnsi" w:hAnsiTheme="minorHAnsi" w:cstheme="minorHAnsi"/>
          <w:b/>
          <w:sz w:val="20"/>
          <w:szCs w:val="20"/>
        </w:rPr>
      </w:pPr>
      <w:proofErr w:type="spellStart"/>
      <w:r w:rsidRPr="00FF382D">
        <w:rPr>
          <w:rFonts w:asciiTheme="minorHAnsi" w:hAnsiTheme="minorHAnsi" w:cstheme="minorHAnsi"/>
          <w:sz w:val="20"/>
          <w:szCs w:val="20"/>
          <w:lang w:val="ka-GE"/>
        </w:rPr>
        <w:t>In</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order</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to</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avoid</w:t>
      </w:r>
      <w:proofErr w:type="spellEnd"/>
      <w:r w:rsidRPr="00FF382D">
        <w:rPr>
          <w:rFonts w:asciiTheme="minorHAnsi" w:hAnsiTheme="minorHAnsi" w:cstheme="minorHAnsi"/>
          <w:sz w:val="20"/>
          <w:szCs w:val="20"/>
          <w:lang w:val="ka-GE"/>
        </w:rPr>
        <w:t xml:space="preserve"> </w:t>
      </w:r>
      <w:r w:rsidRPr="00FF382D">
        <w:rPr>
          <w:rFonts w:asciiTheme="minorHAnsi" w:hAnsiTheme="minorHAnsi" w:cstheme="minorHAnsi"/>
          <w:sz w:val="20"/>
          <w:szCs w:val="20"/>
        </w:rPr>
        <w:t>mix-up</w:t>
      </w:r>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of</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samples</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please</w:t>
      </w:r>
      <w:proofErr w:type="spellEnd"/>
      <w:r w:rsidRPr="00FF382D">
        <w:rPr>
          <w:rFonts w:asciiTheme="minorHAnsi" w:hAnsiTheme="minorHAnsi" w:cstheme="minorHAnsi"/>
          <w:sz w:val="20"/>
          <w:szCs w:val="20"/>
          <w:lang w:val="ka-GE"/>
        </w:rPr>
        <w:t xml:space="preserve"> </w:t>
      </w:r>
      <w:r w:rsidRPr="00FF382D">
        <w:rPr>
          <w:rFonts w:asciiTheme="minorHAnsi" w:hAnsiTheme="minorHAnsi" w:cstheme="minorHAnsi"/>
          <w:sz w:val="20"/>
          <w:szCs w:val="20"/>
        </w:rPr>
        <w:t>put the paper in/on each sample</w:t>
      </w:r>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where</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you</w:t>
      </w:r>
      <w:proofErr w:type="spellEnd"/>
      <w:r w:rsidRPr="00FF382D">
        <w:rPr>
          <w:rFonts w:asciiTheme="minorHAnsi" w:hAnsiTheme="minorHAnsi" w:cstheme="minorHAnsi"/>
          <w:sz w:val="20"/>
          <w:szCs w:val="20"/>
        </w:rPr>
        <w:t xml:space="preserve"> will</w:t>
      </w:r>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write</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your</w:t>
      </w:r>
      <w:proofErr w:type="spellEnd"/>
      <w:r w:rsidRPr="00FF382D">
        <w:rPr>
          <w:rFonts w:asciiTheme="minorHAnsi" w:hAnsiTheme="minorHAnsi" w:cstheme="minorHAnsi"/>
          <w:sz w:val="20"/>
          <w:szCs w:val="20"/>
          <w:lang w:val="ka-GE"/>
        </w:rPr>
        <w:t xml:space="preserve"> (</w:t>
      </w:r>
      <w:r w:rsidRPr="00FF382D">
        <w:rPr>
          <w:rFonts w:asciiTheme="minorHAnsi" w:hAnsiTheme="minorHAnsi" w:cstheme="minorHAnsi"/>
          <w:sz w:val="20"/>
          <w:szCs w:val="20"/>
        </w:rPr>
        <w:t>Bidder</w:t>
      </w:r>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company's</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name</w:t>
      </w:r>
      <w:proofErr w:type="spellEnd"/>
      <w:r w:rsidRPr="00FF382D">
        <w:rPr>
          <w:rFonts w:asciiTheme="minorHAnsi" w:hAnsiTheme="minorHAnsi" w:cstheme="minorHAnsi"/>
          <w:sz w:val="20"/>
          <w:szCs w:val="20"/>
          <w:lang w:val="ka-GE"/>
        </w:rPr>
        <w:t xml:space="preserve">, </w:t>
      </w:r>
      <w:r w:rsidRPr="00FF382D">
        <w:rPr>
          <w:rFonts w:asciiTheme="minorHAnsi" w:hAnsiTheme="minorHAnsi" w:cstheme="minorHAnsi"/>
          <w:sz w:val="20"/>
          <w:szCs w:val="20"/>
        </w:rPr>
        <w:t xml:space="preserve">the code name assigned by you </w:t>
      </w:r>
      <w:r w:rsidRPr="00FF382D">
        <w:rPr>
          <w:rFonts w:asciiTheme="minorHAnsi" w:hAnsiTheme="minorHAnsi" w:cstheme="minorHAnsi"/>
          <w:sz w:val="20"/>
          <w:szCs w:val="20"/>
          <w:lang w:val="ka-GE"/>
        </w:rPr>
        <w:t xml:space="preserve">and </w:t>
      </w:r>
      <w:proofErr w:type="spellStart"/>
      <w:r w:rsidRPr="00FF382D">
        <w:rPr>
          <w:rFonts w:asciiTheme="minorHAnsi" w:hAnsiTheme="minorHAnsi" w:cstheme="minorHAnsi"/>
          <w:sz w:val="20"/>
          <w:szCs w:val="20"/>
          <w:lang w:val="ka-GE"/>
        </w:rPr>
        <w:t>the</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name</w:t>
      </w:r>
      <w:proofErr w:type="spellEnd"/>
      <w:r w:rsidRPr="00FF382D">
        <w:rPr>
          <w:rFonts w:asciiTheme="minorHAnsi" w:hAnsiTheme="minorHAnsi" w:cstheme="minorHAnsi"/>
          <w:sz w:val="20"/>
          <w:szCs w:val="20"/>
          <w:lang w:val="ka-GE"/>
        </w:rPr>
        <w:t xml:space="preserve"> </w:t>
      </w:r>
      <w:r w:rsidRPr="00FF382D">
        <w:rPr>
          <w:rFonts w:asciiTheme="minorHAnsi" w:hAnsiTheme="minorHAnsi" w:cstheme="minorHAnsi"/>
          <w:sz w:val="20"/>
          <w:szCs w:val="20"/>
        </w:rPr>
        <w:t xml:space="preserve">of the product </w:t>
      </w:r>
      <w:proofErr w:type="spellStart"/>
      <w:r w:rsidRPr="00FF382D">
        <w:rPr>
          <w:rFonts w:asciiTheme="minorHAnsi" w:hAnsiTheme="minorHAnsi" w:cstheme="minorHAnsi"/>
          <w:sz w:val="20"/>
          <w:szCs w:val="20"/>
          <w:lang w:val="ka-GE"/>
        </w:rPr>
        <w:t>given</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by</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the</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product</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manufacturer</w:t>
      </w:r>
      <w:proofErr w:type="spellEnd"/>
      <w:r w:rsidRPr="00FF382D">
        <w:rPr>
          <w:rFonts w:asciiTheme="minorHAnsi" w:hAnsiTheme="minorHAnsi" w:cstheme="minorHAnsi"/>
          <w:sz w:val="20"/>
          <w:szCs w:val="20"/>
          <w:lang w:val="ka-GE"/>
        </w:rPr>
        <w:t xml:space="preserve"> - </w:t>
      </w:r>
      <w:proofErr w:type="spellStart"/>
      <w:r w:rsidRPr="00FF382D">
        <w:rPr>
          <w:rFonts w:asciiTheme="minorHAnsi" w:hAnsiTheme="minorHAnsi" w:cstheme="minorHAnsi"/>
          <w:sz w:val="20"/>
          <w:szCs w:val="20"/>
          <w:lang w:val="ka-GE"/>
        </w:rPr>
        <w:t>which</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should</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be</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identifiable</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in</w:t>
      </w:r>
      <w:proofErr w:type="spellEnd"/>
      <w:r w:rsidRPr="00FF382D">
        <w:rPr>
          <w:rFonts w:asciiTheme="minorHAnsi" w:hAnsiTheme="minorHAnsi" w:cstheme="minorHAnsi"/>
          <w:sz w:val="20"/>
          <w:szCs w:val="20"/>
          <w:lang w:val="ka-GE"/>
        </w:rPr>
        <w:t xml:space="preserve"> </w:t>
      </w:r>
      <w:proofErr w:type="spellStart"/>
      <w:r w:rsidRPr="00FF382D">
        <w:rPr>
          <w:rFonts w:asciiTheme="minorHAnsi" w:hAnsiTheme="minorHAnsi" w:cstheme="minorHAnsi"/>
          <w:sz w:val="20"/>
          <w:szCs w:val="20"/>
          <w:lang w:val="ka-GE"/>
        </w:rPr>
        <w:t>the</w:t>
      </w:r>
      <w:proofErr w:type="spellEnd"/>
      <w:r w:rsidRPr="00FF382D">
        <w:rPr>
          <w:rFonts w:asciiTheme="minorHAnsi" w:hAnsiTheme="minorHAnsi" w:cstheme="minorHAnsi"/>
          <w:sz w:val="20"/>
          <w:szCs w:val="20"/>
          <w:lang w:val="ka-GE"/>
        </w:rPr>
        <w:t xml:space="preserve"> </w:t>
      </w:r>
      <w:r w:rsidRPr="00FF382D">
        <w:rPr>
          <w:rFonts w:asciiTheme="minorHAnsi" w:hAnsiTheme="minorHAnsi" w:cstheme="minorHAnsi"/>
          <w:sz w:val="20"/>
          <w:szCs w:val="20"/>
        </w:rPr>
        <w:t>Certificate of A</w:t>
      </w:r>
      <w:proofErr w:type="spellStart"/>
      <w:r w:rsidRPr="00FF382D">
        <w:rPr>
          <w:rFonts w:asciiTheme="minorHAnsi" w:hAnsiTheme="minorHAnsi" w:cstheme="minorHAnsi"/>
          <w:sz w:val="20"/>
          <w:szCs w:val="20"/>
          <w:lang w:val="ka-GE"/>
        </w:rPr>
        <w:t>alysis</w:t>
      </w:r>
      <w:proofErr w:type="spellEnd"/>
      <w:r w:rsidRPr="00FF382D">
        <w:rPr>
          <w:rFonts w:asciiTheme="minorHAnsi" w:hAnsiTheme="minorHAnsi" w:cstheme="minorHAnsi"/>
          <w:sz w:val="20"/>
          <w:szCs w:val="20"/>
          <w:lang w:val="ka-GE"/>
        </w:rPr>
        <w:t xml:space="preserve"> and MSDS</w:t>
      </w:r>
    </w:p>
    <w:p w14:paraId="3A4815FD" w14:textId="77777777" w:rsidR="00512A26" w:rsidRPr="00FF382D" w:rsidRDefault="00512A26" w:rsidP="00512A26">
      <w:pPr>
        <w:pStyle w:val="ListParagraph"/>
        <w:rPr>
          <w:rFonts w:asciiTheme="minorHAnsi" w:hAnsiTheme="minorHAnsi" w:cstheme="minorHAnsi"/>
          <w:b/>
          <w:sz w:val="20"/>
          <w:szCs w:val="20"/>
        </w:rPr>
      </w:pPr>
    </w:p>
    <w:p w14:paraId="285DA9B6" w14:textId="219C6A3B" w:rsidR="00512A26" w:rsidRPr="00FF382D" w:rsidRDefault="00512A26" w:rsidP="00512A26">
      <w:pPr>
        <w:pStyle w:val="ListParagraph"/>
        <w:numPr>
          <w:ilvl w:val="0"/>
          <w:numId w:val="30"/>
        </w:numPr>
        <w:spacing w:before="240" w:after="160"/>
        <w:jc w:val="both"/>
        <w:rPr>
          <w:rFonts w:asciiTheme="minorHAnsi" w:hAnsiTheme="minorHAnsi" w:cstheme="minorHAnsi"/>
          <w:b/>
          <w:sz w:val="20"/>
          <w:szCs w:val="20"/>
        </w:rPr>
      </w:pPr>
      <w:r w:rsidRPr="00FF382D">
        <w:rPr>
          <w:rFonts w:asciiTheme="minorHAnsi" w:hAnsiTheme="minorHAnsi" w:cstheme="minorHAnsi"/>
          <w:b/>
          <w:sz w:val="20"/>
          <w:szCs w:val="20"/>
        </w:rPr>
        <w:t xml:space="preserve">The samples can be sent to Ketevan </w:t>
      </w:r>
      <w:r w:rsidR="00363F18">
        <w:rPr>
          <w:rFonts w:asciiTheme="minorHAnsi" w:hAnsiTheme="minorHAnsi" w:cstheme="minorHAnsi"/>
          <w:b/>
          <w:sz w:val="20"/>
          <w:szCs w:val="20"/>
        </w:rPr>
        <w:t>Kandelaki</w:t>
      </w:r>
      <w:r w:rsidRPr="00FF382D">
        <w:rPr>
          <w:rFonts w:asciiTheme="minorHAnsi" w:hAnsiTheme="minorHAnsi" w:cstheme="minorHAnsi"/>
          <w:b/>
          <w:sz w:val="20"/>
          <w:szCs w:val="20"/>
        </w:rPr>
        <w:t xml:space="preserve"> before or after </w:t>
      </w:r>
      <w:r w:rsidR="00363F18">
        <w:rPr>
          <w:rFonts w:asciiTheme="minorHAnsi" w:hAnsiTheme="minorHAnsi" w:cstheme="minorHAnsi"/>
          <w:b/>
          <w:sz w:val="20"/>
          <w:szCs w:val="20"/>
        </w:rPr>
        <w:t xml:space="preserve">(no later than 5 calendar days) </w:t>
      </w:r>
      <w:r w:rsidRPr="00FF382D">
        <w:rPr>
          <w:rFonts w:asciiTheme="minorHAnsi" w:hAnsiTheme="minorHAnsi" w:cstheme="minorHAnsi"/>
          <w:b/>
          <w:sz w:val="20"/>
          <w:szCs w:val="20"/>
        </w:rPr>
        <w:t xml:space="preserve">you upload your proposal on tenders.ge. It is important that the code name you assign to the sample </w:t>
      </w:r>
      <w:proofErr w:type="gramStart"/>
      <w:r w:rsidRPr="00FF382D">
        <w:rPr>
          <w:rFonts w:asciiTheme="minorHAnsi" w:hAnsiTheme="minorHAnsi" w:cstheme="minorHAnsi"/>
          <w:b/>
          <w:sz w:val="20"/>
          <w:szCs w:val="20"/>
        </w:rPr>
        <w:t>was</w:t>
      </w:r>
      <w:proofErr w:type="gramEnd"/>
      <w:r w:rsidRPr="00FF382D">
        <w:rPr>
          <w:rFonts w:asciiTheme="minorHAnsi" w:hAnsiTheme="minorHAnsi" w:cstheme="minorHAnsi"/>
          <w:b/>
          <w:sz w:val="20"/>
          <w:szCs w:val="20"/>
        </w:rPr>
        <w:t xml:space="preserve"> mentioned in the pricing table.</w:t>
      </w:r>
    </w:p>
    <w:p w14:paraId="35B4C326" w14:textId="478476C1" w:rsidR="006B6BE6" w:rsidRPr="00FF382D" w:rsidRDefault="00363F18" w:rsidP="00365E75">
      <w:pPr>
        <w:spacing w:before="240" w:after="160"/>
        <w:jc w:val="both"/>
        <w:rPr>
          <w:rFonts w:asciiTheme="minorHAnsi" w:hAnsiTheme="minorHAnsi" w:cstheme="minorHAnsi"/>
          <w:b/>
          <w:sz w:val="20"/>
          <w:szCs w:val="20"/>
        </w:rPr>
      </w:pPr>
      <w:r>
        <w:rPr>
          <w:rFonts w:asciiTheme="minorHAnsi" w:hAnsiTheme="minorHAnsi" w:cstheme="minorHAnsi"/>
          <w:b/>
          <w:sz w:val="20"/>
          <w:szCs w:val="20"/>
          <w:lang w:val="ka-GE"/>
        </w:rPr>
        <w:t>1.8</w:t>
      </w:r>
      <w:r w:rsidR="006B6BE6" w:rsidRPr="00FF382D">
        <w:rPr>
          <w:rFonts w:asciiTheme="minorHAnsi" w:hAnsiTheme="minorHAnsi" w:cstheme="minorHAnsi"/>
          <w:b/>
          <w:sz w:val="20"/>
          <w:szCs w:val="20"/>
          <w:lang w:val="ka-GE"/>
        </w:rPr>
        <w:t xml:space="preserve"> </w:t>
      </w:r>
      <w:r w:rsidR="006B6BE6" w:rsidRPr="00FF382D">
        <w:rPr>
          <w:rFonts w:asciiTheme="minorHAnsi" w:hAnsiTheme="minorHAnsi" w:cstheme="minorHAnsi"/>
          <w:b/>
          <w:sz w:val="20"/>
          <w:szCs w:val="20"/>
        </w:rPr>
        <w:t xml:space="preserve">Documents to be uploaded </w:t>
      </w:r>
      <w:r w:rsidR="00DE4BE8" w:rsidRPr="00FF382D">
        <w:rPr>
          <w:rFonts w:asciiTheme="minorHAnsi" w:hAnsiTheme="minorHAnsi" w:cstheme="minorHAnsi"/>
          <w:b/>
          <w:sz w:val="20"/>
          <w:szCs w:val="20"/>
        </w:rPr>
        <w:t>in e-</w:t>
      </w:r>
      <w:r w:rsidR="006B6BE6" w:rsidRPr="00FF382D">
        <w:rPr>
          <w:rFonts w:asciiTheme="minorHAnsi" w:hAnsiTheme="minorHAnsi" w:cstheme="minorHAnsi"/>
          <w:b/>
          <w:sz w:val="20"/>
          <w:szCs w:val="20"/>
        </w:rPr>
        <w:t>tender</w:t>
      </w:r>
      <w:r w:rsidR="00BC6118" w:rsidRPr="00FF382D">
        <w:rPr>
          <w:rFonts w:asciiTheme="minorHAnsi" w:hAnsiTheme="minorHAnsi" w:cstheme="minorHAnsi"/>
          <w:b/>
          <w:sz w:val="20"/>
          <w:szCs w:val="20"/>
        </w:rPr>
        <w:t xml:space="preserve"> by the Bidder</w:t>
      </w:r>
      <w:r w:rsidR="006B6BE6" w:rsidRPr="00FF382D">
        <w:rPr>
          <w:rFonts w:asciiTheme="minorHAnsi" w:hAnsiTheme="minorHAnsi" w:cstheme="minorHAnsi"/>
          <w:b/>
          <w:sz w:val="20"/>
          <w:szCs w:val="20"/>
        </w:rPr>
        <w:t>:</w:t>
      </w:r>
    </w:p>
    <w:p w14:paraId="72AF6351" w14:textId="27333F6D" w:rsidR="00DE4BE8" w:rsidRPr="00FF382D" w:rsidRDefault="00F71A4E" w:rsidP="00365E75">
      <w:pPr>
        <w:spacing w:after="0" w:line="240" w:lineRule="auto"/>
        <w:rPr>
          <w:rFonts w:asciiTheme="minorHAnsi" w:hAnsiTheme="minorHAnsi" w:cstheme="minorHAnsi"/>
          <w:sz w:val="20"/>
          <w:szCs w:val="20"/>
        </w:rPr>
      </w:pPr>
      <w:r w:rsidRPr="00FF382D">
        <w:rPr>
          <w:rFonts w:asciiTheme="minorHAnsi" w:hAnsiTheme="minorHAnsi" w:cstheme="minorHAnsi"/>
          <w:sz w:val="20"/>
          <w:szCs w:val="20"/>
        </w:rPr>
        <w:t xml:space="preserve">1. </w:t>
      </w:r>
      <w:r w:rsidR="00DE4BE8" w:rsidRPr="00FF382D">
        <w:rPr>
          <w:rFonts w:asciiTheme="minorHAnsi" w:hAnsiTheme="minorHAnsi" w:cstheme="minorHAnsi"/>
          <w:sz w:val="20"/>
          <w:szCs w:val="20"/>
        </w:rPr>
        <w:t>F</w:t>
      </w:r>
      <w:r w:rsidRPr="00FF382D">
        <w:rPr>
          <w:rFonts w:asciiTheme="minorHAnsi" w:hAnsiTheme="minorHAnsi" w:cstheme="minorHAnsi"/>
          <w:sz w:val="20"/>
          <w:szCs w:val="20"/>
        </w:rPr>
        <w:t>illed in Pricing table (A</w:t>
      </w:r>
      <w:r w:rsidR="00925325" w:rsidRPr="00FF382D">
        <w:rPr>
          <w:rFonts w:asciiTheme="minorHAnsi" w:hAnsiTheme="minorHAnsi" w:cstheme="minorHAnsi"/>
          <w:sz w:val="20"/>
          <w:szCs w:val="20"/>
        </w:rPr>
        <w:t xml:space="preserve">nnex </w:t>
      </w:r>
      <w:r w:rsidR="00DE4BE8" w:rsidRPr="00FF382D">
        <w:rPr>
          <w:rFonts w:asciiTheme="minorHAnsi" w:hAnsiTheme="minorHAnsi" w:cstheme="minorHAnsi"/>
          <w:sz w:val="20"/>
          <w:szCs w:val="20"/>
        </w:rPr>
        <w:t>N</w:t>
      </w:r>
      <w:r w:rsidR="00F33438" w:rsidRPr="00FF382D">
        <w:rPr>
          <w:rFonts w:asciiTheme="minorHAnsi" w:hAnsiTheme="minorHAnsi" w:cstheme="minorHAnsi"/>
          <w:sz w:val="20"/>
          <w:szCs w:val="20"/>
        </w:rPr>
        <w:t>2</w:t>
      </w:r>
      <w:r w:rsidR="00DE4BE8" w:rsidRPr="00FF382D">
        <w:rPr>
          <w:rFonts w:asciiTheme="minorHAnsi" w:hAnsiTheme="minorHAnsi" w:cstheme="minorHAnsi"/>
          <w:sz w:val="20"/>
          <w:szCs w:val="20"/>
        </w:rPr>
        <w:t>)</w:t>
      </w:r>
      <w:r w:rsidR="00E42BB3" w:rsidRPr="00FF382D">
        <w:rPr>
          <w:rFonts w:asciiTheme="minorHAnsi" w:hAnsiTheme="minorHAnsi" w:cstheme="minorHAnsi"/>
          <w:sz w:val="20"/>
          <w:szCs w:val="20"/>
        </w:rPr>
        <w:t>;</w:t>
      </w:r>
      <w:r w:rsidR="00C6461D" w:rsidRPr="00FF382D">
        <w:rPr>
          <w:rFonts w:asciiTheme="minorHAnsi" w:hAnsiTheme="minorHAnsi" w:cstheme="minorHAnsi"/>
          <w:sz w:val="20"/>
          <w:szCs w:val="20"/>
        </w:rPr>
        <w:t xml:space="preserve"> - both excel format and signed version.</w:t>
      </w:r>
    </w:p>
    <w:p w14:paraId="4D820473" w14:textId="5203372D" w:rsidR="00DE4BE8" w:rsidRPr="00FF382D" w:rsidRDefault="007D76E7" w:rsidP="00365E75">
      <w:pPr>
        <w:spacing w:after="0" w:line="240" w:lineRule="auto"/>
        <w:rPr>
          <w:rFonts w:asciiTheme="minorHAnsi" w:hAnsiTheme="minorHAnsi" w:cstheme="minorHAnsi"/>
          <w:sz w:val="20"/>
          <w:szCs w:val="20"/>
        </w:rPr>
      </w:pPr>
      <w:r w:rsidRPr="00FF382D">
        <w:rPr>
          <w:rFonts w:asciiTheme="minorHAnsi" w:hAnsiTheme="minorHAnsi" w:cstheme="minorHAnsi"/>
          <w:sz w:val="20"/>
          <w:szCs w:val="20"/>
        </w:rPr>
        <w:t>2.</w:t>
      </w:r>
      <w:r w:rsidR="00BC6118" w:rsidRPr="00FF382D">
        <w:rPr>
          <w:rFonts w:asciiTheme="minorHAnsi" w:hAnsiTheme="minorHAnsi" w:cstheme="minorHAnsi"/>
          <w:sz w:val="20"/>
          <w:szCs w:val="20"/>
        </w:rPr>
        <w:t xml:space="preserve"> Certificate</w:t>
      </w:r>
      <w:r w:rsidR="000B0815" w:rsidRPr="00FF382D">
        <w:rPr>
          <w:rFonts w:asciiTheme="minorHAnsi" w:hAnsiTheme="minorHAnsi" w:cstheme="minorHAnsi"/>
          <w:sz w:val="20"/>
          <w:szCs w:val="20"/>
        </w:rPr>
        <w:t xml:space="preserve"> of Analysis </w:t>
      </w:r>
      <w:r w:rsidR="00BC6118" w:rsidRPr="00FF382D">
        <w:rPr>
          <w:rFonts w:asciiTheme="minorHAnsi" w:hAnsiTheme="minorHAnsi" w:cstheme="minorHAnsi"/>
          <w:sz w:val="20"/>
          <w:szCs w:val="20"/>
        </w:rPr>
        <w:t xml:space="preserve">of the </w:t>
      </w:r>
      <w:r w:rsidR="00CC2DEE" w:rsidRPr="00FF382D">
        <w:rPr>
          <w:rFonts w:asciiTheme="minorHAnsi" w:hAnsiTheme="minorHAnsi" w:cstheme="minorHAnsi"/>
          <w:sz w:val="20"/>
          <w:szCs w:val="20"/>
        </w:rPr>
        <w:t>products offered</w:t>
      </w:r>
      <w:r w:rsidR="00BC6118" w:rsidRPr="00FF382D">
        <w:rPr>
          <w:rFonts w:asciiTheme="minorHAnsi" w:hAnsiTheme="minorHAnsi" w:cstheme="minorHAnsi"/>
          <w:sz w:val="20"/>
          <w:szCs w:val="20"/>
        </w:rPr>
        <w:t>.</w:t>
      </w:r>
    </w:p>
    <w:p w14:paraId="488E3CEC" w14:textId="25616DAA" w:rsidR="00C6461D" w:rsidRPr="00FF382D" w:rsidRDefault="00C6461D" w:rsidP="00365E75">
      <w:pPr>
        <w:spacing w:after="0" w:line="240" w:lineRule="auto"/>
        <w:rPr>
          <w:rFonts w:asciiTheme="minorHAnsi" w:hAnsiTheme="minorHAnsi" w:cstheme="minorHAnsi"/>
          <w:sz w:val="20"/>
          <w:szCs w:val="20"/>
        </w:rPr>
      </w:pPr>
      <w:r w:rsidRPr="00FF382D">
        <w:rPr>
          <w:rFonts w:asciiTheme="minorHAnsi" w:hAnsiTheme="minorHAnsi" w:cstheme="minorHAnsi"/>
          <w:sz w:val="20"/>
          <w:szCs w:val="20"/>
        </w:rPr>
        <w:t>3. TDS certificate of the offered Product.</w:t>
      </w:r>
    </w:p>
    <w:p w14:paraId="0FF18A85" w14:textId="5DE121BF" w:rsidR="00DE4BE8" w:rsidRPr="00FF382D" w:rsidRDefault="00C6461D" w:rsidP="00365E75">
      <w:pPr>
        <w:spacing w:after="0" w:line="240" w:lineRule="auto"/>
        <w:rPr>
          <w:rFonts w:asciiTheme="minorHAnsi" w:hAnsiTheme="minorHAnsi" w:cstheme="minorHAnsi"/>
          <w:sz w:val="20"/>
          <w:szCs w:val="20"/>
        </w:rPr>
      </w:pPr>
      <w:r w:rsidRPr="00FF382D">
        <w:rPr>
          <w:rFonts w:asciiTheme="minorHAnsi" w:hAnsiTheme="minorHAnsi" w:cstheme="minorHAnsi"/>
          <w:sz w:val="20"/>
          <w:szCs w:val="20"/>
        </w:rPr>
        <w:t>4</w:t>
      </w:r>
      <w:r w:rsidR="007D76E7" w:rsidRPr="00FF382D">
        <w:rPr>
          <w:rFonts w:asciiTheme="minorHAnsi" w:hAnsiTheme="minorHAnsi" w:cstheme="minorHAnsi"/>
          <w:sz w:val="20"/>
          <w:szCs w:val="20"/>
        </w:rPr>
        <w:t>.</w:t>
      </w:r>
      <w:r w:rsidR="00BC6118" w:rsidRPr="00FF382D">
        <w:rPr>
          <w:rFonts w:asciiTheme="minorHAnsi" w:hAnsiTheme="minorHAnsi" w:cstheme="minorHAnsi"/>
          <w:sz w:val="20"/>
          <w:szCs w:val="20"/>
        </w:rPr>
        <w:t xml:space="preserve"> </w:t>
      </w:r>
      <w:r w:rsidR="000B0815" w:rsidRPr="00FF382D">
        <w:rPr>
          <w:rFonts w:asciiTheme="minorHAnsi" w:hAnsiTheme="minorHAnsi" w:cstheme="minorHAnsi"/>
          <w:sz w:val="20"/>
          <w:szCs w:val="20"/>
        </w:rPr>
        <w:t>MSDS Certificate of the offered Products.</w:t>
      </w:r>
    </w:p>
    <w:p w14:paraId="405BC285" w14:textId="6A72DECA" w:rsidR="00DE4BE8" w:rsidRPr="00FF382D" w:rsidRDefault="00C6461D" w:rsidP="00365E75">
      <w:pPr>
        <w:spacing w:after="0" w:line="240" w:lineRule="auto"/>
        <w:rPr>
          <w:rFonts w:asciiTheme="minorHAnsi" w:hAnsiTheme="minorHAnsi" w:cstheme="minorHAnsi"/>
          <w:sz w:val="20"/>
          <w:szCs w:val="20"/>
        </w:rPr>
      </w:pPr>
      <w:r w:rsidRPr="00FF382D">
        <w:rPr>
          <w:rFonts w:asciiTheme="minorHAnsi" w:hAnsiTheme="minorHAnsi" w:cstheme="minorHAnsi"/>
          <w:sz w:val="20"/>
          <w:szCs w:val="20"/>
        </w:rPr>
        <w:t>5</w:t>
      </w:r>
      <w:r w:rsidR="007D76E7" w:rsidRPr="00FF382D">
        <w:rPr>
          <w:rFonts w:asciiTheme="minorHAnsi" w:hAnsiTheme="minorHAnsi" w:cstheme="minorHAnsi"/>
          <w:sz w:val="20"/>
          <w:szCs w:val="20"/>
        </w:rPr>
        <w:t>.</w:t>
      </w:r>
      <w:r w:rsidR="00BC6118" w:rsidRPr="00FF382D">
        <w:rPr>
          <w:rFonts w:asciiTheme="minorHAnsi" w:hAnsiTheme="minorHAnsi" w:cstheme="minorHAnsi"/>
          <w:sz w:val="20"/>
          <w:szCs w:val="20"/>
        </w:rPr>
        <w:t xml:space="preserve"> </w:t>
      </w:r>
      <w:r w:rsidR="00DE4BE8" w:rsidRPr="00FF382D">
        <w:rPr>
          <w:rFonts w:asciiTheme="minorHAnsi" w:hAnsiTheme="minorHAnsi" w:cstheme="minorHAnsi"/>
          <w:sz w:val="20"/>
          <w:szCs w:val="20"/>
        </w:rPr>
        <w:t xml:space="preserve">Manufacturer’s </w:t>
      </w:r>
      <w:r w:rsidR="002337F6" w:rsidRPr="00FF382D">
        <w:rPr>
          <w:rFonts w:asciiTheme="minorHAnsi" w:hAnsiTheme="minorHAnsi" w:cstheme="minorHAnsi"/>
          <w:sz w:val="20"/>
          <w:szCs w:val="20"/>
        </w:rPr>
        <w:t xml:space="preserve">quality management </w:t>
      </w:r>
      <w:r w:rsidR="00DE4BE8" w:rsidRPr="00FF382D">
        <w:rPr>
          <w:rFonts w:asciiTheme="minorHAnsi" w:hAnsiTheme="minorHAnsi" w:cstheme="minorHAnsi"/>
          <w:sz w:val="20"/>
          <w:szCs w:val="20"/>
        </w:rPr>
        <w:t xml:space="preserve">Certificates – ISO </w:t>
      </w:r>
      <w:r w:rsidR="002337F6" w:rsidRPr="00FF382D">
        <w:rPr>
          <w:rFonts w:asciiTheme="minorHAnsi" w:hAnsiTheme="minorHAnsi" w:cstheme="minorHAnsi"/>
          <w:sz w:val="20"/>
          <w:szCs w:val="20"/>
        </w:rPr>
        <w:t xml:space="preserve">certificate or any other similar quality management certificate </w:t>
      </w:r>
      <w:r w:rsidR="00DE4BE8" w:rsidRPr="00FF382D">
        <w:rPr>
          <w:rFonts w:asciiTheme="minorHAnsi" w:hAnsiTheme="minorHAnsi" w:cstheme="minorHAnsi"/>
          <w:sz w:val="20"/>
          <w:szCs w:val="20"/>
        </w:rPr>
        <w:t>(if available</w:t>
      </w:r>
      <w:proofErr w:type="gramStart"/>
      <w:r w:rsidR="00DE4BE8" w:rsidRPr="00FF382D">
        <w:rPr>
          <w:rFonts w:asciiTheme="minorHAnsi" w:hAnsiTheme="minorHAnsi" w:cstheme="minorHAnsi"/>
          <w:sz w:val="20"/>
          <w:szCs w:val="20"/>
        </w:rPr>
        <w:t>)</w:t>
      </w:r>
      <w:r w:rsidR="00E42BB3" w:rsidRPr="00FF382D">
        <w:rPr>
          <w:rFonts w:asciiTheme="minorHAnsi" w:hAnsiTheme="minorHAnsi" w:cstheme="minorHAnsi"/>
          <w:sz w:val="20"/>
          <w:szCs w:val="20"/>
        </w:rPr>
        <w:t>;</w:t>
      </w:r>
      <w:proofErr w:type="gramEnd"/>
    </w:p>
    <w:p w14:paraId="1B42369E" w14:textId="04F95B9F" w:rsidR="002337F6" w:rsidRPr="00FF382D" w:rsidRDefault="00C6461D" w:rsidP="00365E75">
      <w:pPr>
        <w:spacing w:after="0" w:line="240" w:lineRule="auto"/>
        <w:rPr>
          <w:rFonts w:asciiTheme="minorHAnsi" w:hAnsiTheme="minorHAnsi" w:cstheme="minorHAnsi"/>
          <w:sz w:val="20"/>
          <w:szCs w:val="20"/>
        </w:rPr>
      </w:pPr>
      <w:r w:rsidRPr="00FF382D">
        <w:rPr>
          <w:rFonts w:asciiTheme="minorHAnsi" w:hAnsiTheme="minorHAnsi" w:cstheme="minorHAnsi"/>
          <w:sz w:val="20"/>
          <w:szCs w:val="20"/>
        </w:rPr>
        <w:t>6</w:t>
      </w:r>
      <w:r w:rsidR="007D76E7" w:rsidRPr="00FF382D">
        <w:rPr>
          <w:rFonts w:asciiTheme="minorHAnsi" w:hAnsiTheme="minorHAnsi" w:cstheme="minorHAnsi"/>
          <w:sz w:val="20"/>
          <w:szCs w:val="20"/>
        </w:rPr>
        <w:t>.</w:t>
      </w:r>
      <w:r w:rsidR="00BC6118" w:rsidRPr="00FF382D">
        <w:rPr>
          <w:rFonts w:asciiTheme="minorHAnsi" w:hAnsiTheme="minorHAnsi" w:cstheme="minorHAnsi"/>
          <w:sz w:val="20"/>
          <w:szCs w:val="20"/>
        </w:rPr>
        <w:t xml:space="preserve"> Documents proving the experience of the seller to be provided in accordance with paragraph </w:t>
      </w:r>
      <w:proofErr w:type="gramStart"/>
      <w:r w:rsidR="00BC6118" w:rsidRPr="00FF382D">
        <w:rPr>
          <w:rFonts w:asciiTheme="minorHAnsi" w:hAnsiTheme="minorHAnsi" w:cstheme="minorHAnsi"/>
          <w:sz w:val="20"/>
          <w:szCs w:val="20"/>
        </w:rPr>
        <w:t>1.</w:t>
      </w:r>
      <w:r w:rsidR="00CC2DEE">
        <w:rPr>
          <w:rFonts w:asciiTheme="minorHAnsi" w:hAnsiTheme="minorHAnsi" w:cstheme="minorHAnsi"/>
          <w:sz w:val="20"/>
          <w:szCs w:val="20"/>
        </w:rPr>
        <w:t>6</w:t>
      </w:r>
      <w:r w:rsidR="00BC6118" w:rsidRPr="00FF382D">
        <w:rPr>
          <w:rFonts w:asciiTheme="minorHAnsi" w:hAnsiTheme="minorHAnsi" w:cstheme="minorHAnsi"/>
          <w:sz w:val="20"/>
          <w:szCs w:val="20"/>
        </w:rPr>
        <w:t>;</w:t>
      </w:r>
      <w:proofErr w:type="gramEnd"/>
    </w:p>
    <w:p w14:paraId="56361E1E" w14:textId="4A75FBA6" w:rsidR="002337F6" w:rsidRPr="00FF382D" w:rsidRDefault="00C6461D" w:rsidP="00365E75">
      <w:pPr>
        <w:spacing w:after="0" w:line="240" w:lineRule="auto"/>
        <w:rPr>
          <w:rFonts w:asciiTheme="minorHAnsi" w:hAnsiTheme="minorHAnsi" w:cstheme="minorHAnsi"/>
          <w:sz w:val="20"/>
          <w:szCs w:val="20"/>
        </w:rPr>
      </w:pPr>
      <w:r w:rsidRPr="00FF382D">
        <w:rPr>
          <w:rFonts w:asciiTheme="minorHAnsi" w:hAnsiTheme="minorHAnsi" w:cstheme="minorHAnsi"/>
          <w:sz w:val="20"/>
          <w:szCs w:val="20"/>
        </w:rPr>
        <w:t>7</w:t>
      </w:r>
      <w:r w:rsidR="007D76E7" w:rsidRPr="00FF382D">
        <w:rPr>
          <w:rFonts w:asciiTheme="minorHAnsi" w:hAnsiTheme="minorHAnsi" w:cstheme="minorHAnsi"/>
          <w:sz w:val="20"/>
          <w:szCs w:val="20"/>
        </w:rPr>
        <w:t>.</w:t>
      </w:r>
      <w:r w:rsidR="00BC6118" w:rsidRPr="00FF382D">
        <w:rPr>
          <w:rFonts w:asciiTheme="minorHAnsi" w:hAnsiTheme="minorHAnsi" w:cstheme="minorHAnsi"/>
          <w:sz w:val="20"/>
          <w:szCs w:val="20"/>
        </w:rPr>
        <w:t xml:space="preserve"> </w:t>
      </w:r>
      <w:r w:rsidR="002337F6" w:rsidRPr="00FF382D">
        <w:rPr>
          <w:rFonts w:asciiTheme="minorHAnsi" w:hAnsiTheme="minorHAnsi" w:cstheme="minorHAnsi"/>
          <w:sz w:val="20"/>
          <w:szCs w:val="20"/>
        </w:rPr>
        <w:t xml:space="preserve">If the </w:t>
      </w:r>
      <w:r w:rsidR="00BC6118" w:rsidRPr="00FF382D">
        <w:rPr>
          <w:rFonts w:asciiTheme="minorHAnsi" w:hAnsiTheme="minorHAnsi" w:cstheme="minorHAnsi"/>
          <w:sz w:val="20"/>
          <w:szCs w:val="20"/>
        </w:rPr>
        <w:t>Bidder</w:t>
      </w:r>
      <w:r w:rsidR="002337F6" w:rsidRPr="00FF382D">
        <w:rPr>
          <w:rFonts w:asciiTheme="minorHAnsi" w:hAnsiTheme="minorHAnsi" w:cstheme="minorHAnsi"/>
          <w:sz w:val="20"/>
          <w:szCs w:val="20"/>
        </w:rPr>
        <w:t xml:space="preserve"> is not a direct producer of the goods, </w:t>
      </w:r>
      <w:r w:rsidR="00BC6118" w:rsidRPr="00FF382D">
        <w:rPr>
          <w:rFonts w:asciiTheme="minorHAnsi" w:hAnsiTheme="minorHAnsi" w:cstheme="minorHAnsi"/>
          <w:sz w:val="20"/>
          <w:szCs w:val="20"/>
        </w:rPr>
        <w:t>they S</w:t>
      </w:r>
      <w:r w:rsidR="002337F6" w:rsidRPr="00FF382D">
        <w:rPr>
          <w:rFonts w:asciiTheme="minorHAnsi" w:hAnsiTheme="minorHAnsi" w:cstheme="minorHAnsi"/>
          <w:sz w:val="20"/>
          <w:szCs w:val="20"/>
        </w:rPr>
        <w:t>hall submit an exclusive agreement</w:t>
      </w:r>
      <w:r w:rsidR="00BC6118" w:rsidRPr="00FF382D">
        <w:rPr>
          <w:rFonts w:asciiTheme="minorHAnsi" w:hAnsiTheme="minorHAnsi" w:cstheme="minorHAnsi"/>
          <w:sz w:val="20"/>
          <w:szCs w:val="20"/>
        </w:rPr>
        <w:t xml:space="preserve"> with the producer</w:t>
      </w:r>
      <w:r w:rsidR="002337F6" w:rsidRPr="00FF382D">
        <w:rPr>
          <w:rFonts w:asciiTheme="minorHAnsi" w:hAnsiTheme="minorHAnsi" w:cstheme="minorHAnsi"/>
          <w:sz w:val="20"/>
          <w:szCs w:val="20"/>
        </w:rPr>
        <w:t xml:space="preserve"> </w:t>
      </w:r>
      <w:r w:rsidR="00BC6118" w:rsidRPr="00FF382D">
        <w:rPr>
          <w:rFonts w:asciiTheme="minorHAnsi" w:hAnsiTheme="minorHAnsi" w:cstheme="minorHAnsi"/>
          <w:sz w:val="20"/>
          <w:szCs w:val="20"/>
        </w:rPr>
        <w:t xml:space="preserve">and/or certificate of exclusive representation </w:t>
      </w:r>
      <w:r w:rsidR="002337F6" w:rsidRPr="00FF382D">
        <w:rPr>
          <w:rFonts w:asciiTheme="minorHAnsi" w:hAnsiTheme="minorHAnsi" w:cstheme="minorHAnsi"/>
          <w:sz w:val="20"/>
          <w:szCs w:val="20"/>
        </w:rPr>
        <w:t>of the goods (if any</w:t>
      </w:r>
      <w:r w:rsidR="00CC2DEE" w:rsidRPr="00FF382D">
        <w:rPr>
          <w:rFonts w:asciiTheme="minorHAnsi" w:hAnsiTheme="minorHAnsi" w:cstheme="minorHAnsi"/>
          <w:sz w:val="20"/>
          <w:szCs w:val="20"/>
        </w:rPr>
        <w:t>).</w:t>
      </w:r>
    </w:p>
    <w:p w14:paraId="752E531D" w14:textId="66C44894" w:rsidR="002337F6" w:rsidRPr="00FF382D" w:rsidRDefault="00C6461D" w:rsidP="00365E75">
      <w:pPr>
        <w:spacing w:after="0" w:line="240" w:lineRule="auto"/>
        <w:rPr>
          <w:rFonts w:asciiTheme="minorHAnsi" w:hAnsiTheme="minorHAnsi" w:cstheme="minorHAnsi"/>
          <w:sz w:val="20"/>
          <w:szCs w:val="20"/>
        </w:rPr>
      </w:pPr>
      <w:r w:rsidRPr="00FF382D">
        <w:rPr>
          <w:rFonts w:asciiTheme="minorHAnsi" w:hAnsiTheme="minorHAnsi" w:cstheme="minorHAnsi"/>
          <w:sz w:val="20"/>
          <w:szCs w:val="20"/>
        </w:rPr>
        <w:t>8</w:t>
      </w:r>
      <w:r w:rsidR="00CE43C3" w:rsidRPr="00FF382D">
        <w:rPr>
          <w:rFonts w:asciiTheme="minorHAnsi" w:hAnsiTheme="minorHAnsi" w:cstheme="minorHAnsi"/>
          <w:sz w:val="20"/>
          <w:szCs w:val="20"/>
        </w:rPr>
        <w:t>.</w:t>
      </w:r>
      <w:r w:rsidR="00BC6118" w:rsidRPr="00FF382D">
        <w:rPr>
          <w:rFonts w:asciiTheme="minorHAnsi" w:hAnsiTheme="minorHAnsi" w:cstheme="minorHAnsi"/>
          <w:sz w:val="20"/>
          <w:szCs w:val="20"/>
        </w:rPr>
        <w:t xml:space="preserve"> </w:t>
      </w:r>
      <w:r w:rsidR="00CE43C3" w:rsidRPr="00FF382D">
        <w:rPr>
          <w:rFonts w:asciiTheme="minorHAnsi" w:hAnsiTheme="minorHAnsi" w:cstheme="minorHAnsi"/>
          <w:sz w:val="20"/>
          <w:szCs w:val="20"/>
        </w:rPr>
        <w:t xml:space="preserve">Complete company </w:t>
      </w:r>
      <w:r w:rsidR="00BC6118" w:rsidRPr="00FF382D">
        <w:rPr>
          <w:rFonts w:asciiTheme="minorHAnsi" w:hAnsiTheme="minorHAnsi" w:cstheme="minorHAnsi"/>
          <w:sz w:val="20"/>
          <w:szCs w:val="20"/>
        </w:rPr>
        <w:t xml:space="preserve">and bank </w:t>
      </w:r>
      <w:r w:rsidR="00CE43C3" w:rsidRPr="00FF382D">
        <w:rPr>
          <w:rFonts w:asciiTheme="minorHAnsi" w:hAnsiTheme="minorHAnsi" w:cstheme="minorHAnsi"/>
          <w:sz w:val="20"/>
          <w:szCs w:val="20"/>
        </w:rPr>
        <w:t>details</w:t>
      </w:r>
      <w:r w:rsidR="00E42BB3" w:rsidRPr="00FF382D">
        <w:rPr>
          <w:rFonts w:asciiTheme="minorHAnsi" w:hAnsiTheme="minorHAnsi" w:cstheme="minorHAnsi"/>
          <w:sz w:val="20"/>
          <w:szCs w:val="20"/>
        </w:rPr>
        <w:t xml:space="preserve"> of the </w:t>
      </w:r>
      <w:r w:rsidR="00CC2DEE" w:rsidRPr="00FF382D">
        <w:rPr>
          <w:rFonts w:asciiTheme="minorHAnsi" w:hAnsiTheme="minorHAnsi" w:cstheme="minorHAnsi"/>
          <w:sz w:val="20"/>
          <w:szCs w:val="20"/>
        </w:rPr>
        <w:t>bidder.</w:t>
      </w:r>
    </w:p>
    <w:p w14:paraId="0D378729" w14:textId="5DA76C47" w:rsidR="00DE4BE8" w:rsidRPr="00FF382D" w:rsidRDefault="00C6461D" w:rsidP="00365E75">
      <w:pPr>
        <w:spacing w:after="0" w:line="240" w:lineRule="auto"/>
        <w:rPr>
          <w:rFonts w:asciiTheme="minorHAnsi" w:hAnsiTheme="minorHAnsi" w:cstheme="minorHAnsi"/>
          <w:sz w:val="20"/>
          <w:szCs w:val="20"/>
        </w:rPr>
      </w:pPr>
      <w:r w:rsidRPr="00FF382D">
        <w:rPr>
          <w:rFonts w:asciiTheme="minorHAnsi" w:hAnsiTheme="minorHAnsi" w:cstheme="minorHAnsi"/>
          <w:sz w:val="20"/>
          <w:szCs w:val="20"/>
        </w:rPr>
        <w:lastRenderedPageBreak/>
        <w:t>9</w:t>
      </w:r>
      <w:r w:rsidR="00CE43C3" w:rsidRPr="00FF382D">
        <w:rPr>
          <w:rFonts w:asciiTheme="minorHAnsi" w:hAnsiTheme="minorHAnsi" w:cstheme="minorHAnsi"/>
          <w:sz w:val="20"/>
          <w:szCs w:val="20"/>
        </w:rPr>
        <w:t>.</w:t>
      </w:r>
      <w:r w:rsidR="002337F6" w:rsidRPr="00FF382D">
        <w:rPr>
          <w:rFonts w:asciiTheme="minorHAnsi" w:hAnsiTheme="minorHAnsi" w:cstheme="minorHAnsi"/>
          <w:sz w:val="20"/>
          <w:szCs w:val="20"/>
        </w:rPr>
        <w:t xml:space="preserve"> Extract from the Registry of </w:t>
      </w:r>
      <w:proofErr w:type="gramStart"/>
      <w:r w:rsidR="002337F6" w:rsidRPr="00FF382D">
        <w:rPr>
          <w:rFonts w:asciiTheme="minorHAnsi" w:hAnsiTheme="minorHAnsi" w:cstheme="minorHAnsi"/>
          <w:sz w:val="20"/>
          <w:szCs w:val="20"/>
        </w:rPr>
        <w:t>entrepreneur</w:t>
      </w:r>
      <w:proofErr w:type="gramEnd"/>
      <w:r w:rsidR="002337F6" w:rsidRPr="00FF382D">
        <w:rPr>
          <w:rFonts w:asciiTheme="minorHAnsi" w:hAnsiTheme="minorHAnsi" w:cstheme="minorHAnsi"/>
          <w:sz w:val="20"/>
          <w:szCs w:val="20"/>
        </w:rPr>
        <w:t xml:space="preserve"> and Non entrepreneur legal </w:t>
      </w:r>
      <w:proofErr w:type="gramStart"/>
      <w:r w:rsidR="002337F6" w:rsidRPr="00FF382D">
        <w:rPr>
          <w:rFonts w:asciiTheme="minorHAnsi" w:hAnsiTheme="minorHAnsi" w:cstheme="minorHAnsi"/>
          <w:sz w:val="20"/>
          <w:szCs w:val="20"/>
        </w:rPr>
        <w:t>entities</w:t>
      </w:r>
      <w:proofErr w:type="gramEnd"/>
      <w:r w:rsidR="002337F6" w:rsidRPr="00FF382D">
        <w:rPr>
          <w:rFonts w:asciiTheme="minorHAnsi" w:hAnsiTheme="minorHAnsi" w:cstheme="minorHAnsi"/>
          <w:sz w:val="20"/>
          <w:szCs w:val="20"/>
        </w:rPr>
        <w:t xml:space="preserve">, this document shall be issued </w:t>
      </w:r>
      <w:r w:rsidR="00557731">
        <w:rPr>
          <w:rFonts w:asciiTheme="minorHAnsi" w:hAnsiTheme="minorHAnsi" w:cstheme="minorHAnsi"/>
          <w:sz w:val="20"/>
          <w:szCs w:val="20"/>
        </w:rPr>
        <w:t xml:space="preserve">during last 2 months before tender announcement. </w:t>
      </w:r>
    </w:p>
    <w:p w14:paraId="2648DAAE" w14:textId="52D8BF6C" w:rsidR="00CE2C94" w:rsidRDefault="00C6461D" w:rsidP="00365E75">
      <w:pPr>
        <w:spacing w:after="0" w:line="240" w:lineRule="auto"/>
        <w:rPr>
          <w:rFonts w:asciiTheme="minorHAnsi" w:hAnsiTheme="minorHAnsi" w:cstheme="minorHAnsi"/>
          <w:sz w:val="20"/>
          <w:szCs w:val="20"/>
        </w:rPr>
      </w:pPr>
      <w:r w:rsidRPr="00FF382D">
        <w:rPr>
          <w:rFonts w:asciiTheme="minorHAnsi" w:hAnsiTheme="minorHAnsi" w:cstheme="minorHAnsi"/>
          <w:sz w:val="20"/>
          <w:szCs w:val="20"/>
        </w:rPr>
        <w:t>10</w:t>
      </w:r>
      <w:r w:rsidR="00CE2C94" w:rsidRPr="00FF382D">
        <w:rPr>
          <w:rFonts w:asciiTheme="minorHAnsi" w:hAnsiTheme="minorHAnsi" w:cstheme="minorHAnsi"/>
          <w:sz w:val="20"/>
          <w:szCs w:val="20"/>
        </w:rPr>
        <w:t>. Consent to the requiremen</w:t>
      </w:r>
      <w:r w:rsidR="00BC6118" w:rsidRPr="00FF382D">
        <w:rPr>
          <w:rFonts w:asciiTheme="minorHAnsi" w:hAnsiTheme="minorHAnsi" w:cstheme="minorHAnsi"/>
          <w:sz w:val="20"/>
          <w:szCs w:val="20"/>
        </w:rPr>
        <w:t xml:space="preserve">ts of the </w:t>
      </w:r>
      <w:r w:rsidR="00557731" w:rsidRPr="00FF382D">
        <w:rPr>
          <w:rFonts w:asciiTheme="minorHAnsi" w:hAnsiTheme="minorHAnsi" w:cstheme="minorHAnsi"/>
          <w:sz w:val="20"/>
          <w:szCs w:val="20"/>
        </w:rPr>
        <w:t>tender</w:t>
      </w:r>
      <w:r w:rsidR="00557731">
        <w:rPr>
          <w:rFonts w:asciiTheme="minorHAnsi" w:hAnsiTheme="minorHAnsi" w:cstheme="minorHAnsi"/>
          <w:sz w:val="20"/>
          <w:szCs w:val="20"/>
        </w:rPr>
        <w:t xml:space="preserve"> (tender Documentation)</w:t>
      </w:r>
      <w:r w:rsidR="00BC6118" w:rsidRPr="00FF382D">
        <w:rPr>
          <w:rFonts w:asciiTheme="minorHAnsi" w:hAnsiTheme="minorHAnsi" w:cstheme="minorHAnsi"/>
          <w:sz w:val="20"/>
          <w:szCs w:val="20"/>
        </w:rPr>
        <w:t xml:space="preserve"> -</w:t>
      </w:r>
      <w:r w:rsidR="00CE2C94" w:rsidRPr="00FF382D">
        <w:rPr>
          <w:rFonts w:asciiTheme="minorHAnsi" w:hAnsiTheme="minorHAnsi" w:cstheme="minorHAnsi"/>
          <w:sz w:val="20"/>
          <w:szCs w:val="20"/>
        </w:rPr>
        <w:t xml:space="preserve"> </w:t>
      </w:r>
      <w:r w:rsidR="00BC6118" w:rsidRPr="00FF382D">
        <w:rPr>
          <w:rFonts w:asciiTheme="minorHAnsi" w:hAnsiTheme="minorHAnsi" w:cstheme="minorHAnsi"/>
          <w:sz w:val="20"/>
          <w:szCs w:val="20"/>
        </w:rPr>
        <w:t>to confirm which, the bidder must print out the present document, sign and scan it or make an electronic signature.</w:t>
      </w:r>
    </w:p>
    <w:p w14:paraId="46A39018" w14:textId="61602454" w:rsidR="00CC2DEE" w:rsidRDefault="00CC2DEE" w:rsidP="00CC2DEE">
      <w:pPr>
        <w:pStyle w:val="ListParagraph"/>
        <w:ind w:left="0"/>
        <w:jc w:val="both"/>
        <w:rPr>
          <w:rFonts w:ascii="Sylfaen" w:hAnsi="Sylfaen"/>
          <w:sz w:val="20"/>
          <w:szCs w:val="20"/>
          <w:lang w:val="ka-GE"/>
        </w:rPr>
      </w:pPr>
      <w:r>
        <w:rPr>
          <w:rFonts w:asciiTheme="minorHAnsi" w:hAnsiTheme="minorHAnsi" w:cstheme="minorHAnsi"/>
          <w:sz w:val="20"/>
          <w:szCs w:val="20"/>
        </w:rPr>
        <w:t xml:space="preserve">11. </w:t>
      </w:r>
      <w:proofErr w:type="spellStart"/>
      <w:r w:rsidRPr="00D431B3">
        <w:rPr>
          <w:rFonts w:ascii="Sylfaen" w:hAnsi="Sylfaen"/>
          <w:sz w:val="20"/>
          <w:szCs w:val="20"/>
          <w:lang w:val="ka-GE"/>
        </w:rPr>
        <w:t>In</w:t>
      </w:r>
      <w:proofErr w:type="spellEnd"/>
      <w:r w:rsidR="00557731">
        <w:rPr>
          <w:rFonts w:ascii="Sylfaen" w:hAnsi="Sylfaen"/>
          <w:sz w:val="20"/>
          <w:szCs w:val="20"/>
          <w:lang w:val="ka-GE"/>
        </w:rPr>
        <w:t xml:space="preserve"> </w:t>
      </w:r>
      <w:r w:rsidRPr="00557731">
        <w:rPr>
          <w:rFonts w:ascii="Sylfaen" w:hAnsi="Sylfaen"/>
          <w:sz w:val="20"/>
          <w:szCs w:val="20"/>
        </w:rPr>
        <w:t>case of participation of foreign companies, the relevant document confirming the signature of the person involved in the procurement process must be attached</w:t>
      </w:r>
      <w:r w:rsidRPr="00D431B3">
        <w:rPr>
          <w:rFonts w:ascii="Sylfaen" w:hAnsi="Sylfaen"/>
          <w:sz w:val="20"/>
          <w:szCs w:val="20"/>
          <w:lang w:val="ka-GE"/>
        </w:rPr>
        <w:t>:</w:t>
      </w:r>
    </w:p>
    <w:p w14:paraId="0BDBB05B" w14:textId="48F0DB26" w:rsidR="00CC2DEE" w:rsidRPr="00D431B3" w:rsidRDefault="00CC2DEE" w:rsidP="00CC2DEE">
      <w:pPr>
        <w:pStyle w:val="ListParagraph"/>
        <w:ind w:left="0"/>
        <w:jc w:val="both"/>
        <w:rPr>
          <w:rFonts w:ascii="Sylfaen" w:hAnsi="Sylfaen"/>
          <w:sz w:val="20"/>
          <w:szCs w:val="20"/>
        </w:rPr>
      </w:pPr>
      <w:r w:rsidRPr="00D431B3">
        <w:rPr>
          <w:rFonts w:ascii="Sylfaen" w:hAnsi="Sylfaen"/>
          <w:sz w:val="20"/>
          <w:szCs w:val="20"/>
        </w:rPr>
        <w:t xml:space="preserve">(a)A recent company extract from the national business registry or equivalent authority in your country of </w:t>
      </w:r>
      <w:r w:rsidR="00557731" w:rsidRPr="00D431B3">
        <w:rPr>
          <w:rFonts w:ascii="Sylfaen" w:hAnsi="Sylfaen"/>
          <w:sz w:val="20"/>
          <w:szCs w:val="20"/>
        </w:rPr>
        <w:t>residence.</w:t>
      </w:r>
    </w:p>
    <w:p w14:paraId="0609390D" w14:textId="0B5D45E8" w:rsidR="00CC2DEE" w:rsidRPr="00D431B3" w:rsidRDefault="00CC2DEE" w:rsidP="00CC2DEE">
      <w:pPr>
        <w:pStyle w:val="ListParagraph"/>
        <w:ind w:left="0" w:firstLine="720"/>
        <w:jc w:val="both"/>
        <w:rPr>
          <w:rFonts w:ascii="Sylfaen" w:hAnsi="Sylfaen"/>
          <w:sz w:val="20"/>
          <w:szCs w:val="20"/>
        </w:rPr>
      </w:pPr>
      <w:r w:rsidRPr="00D431B3">
        <w:rPr>
          <w:rFonts w:ascii="Sylfaen" w:hAnsi="Sylfaen"/>
          <w:sz w:val="20"/>
          <w:szCs w:val="20"/>
        </w:rPr>
        <w:t xml:space="preserve">(b)A notarized and valid power of attorney granting signing </w:t>
      </w:r>
      <w:r w:rsidR="00557731" w:rsidRPr="00D431B3">
        <w:rPr>
          <w:rFonts w:ascii="Sylfaen" w:hAnsi="Sylfaen"/>
          <w:sz w:val="20"/>
          <w:szCs w:val="20"/>
        </w:rPr>
        <w:t>authority.</w:t>
      </w:r>
    </w:p>
    <w:p w14:paraId="2ADE5EB9" w14:textId="00685CA6" w:rsidR="00CC2DEE" w:rsidRPr="00D431B3" w:rsidRDefault="00CC2DEE" w:rsidP="00CC2DEE">
      <w:pPr>
        <w:pStyle w:val="ListParagraph"/>
        <w:ind w:left="0" w:firstLine="720"/>
        <w:jc w:val="both"/>
        <w:rPr>
          <w:rFonts w:ascii="Sylfaen" w:hAnsi="Sylfaen"/>
          <w:sz w:val="20"/>
          <w:szCs w:val="20"/>
        </w:rPr>
      </w:pPr>
      <w:r w:rsidRPr="00D431B3">
        <w:rPr>
          <w:rFonts w:ascii="Sylfaen" w:hAnsi="Sylfaen"/>
          <w:sz w:val="20"/>
          <w:szCs w:val="20"/>
        </w:rPr>
        <w:t xml:space="preserve">(c)A board or shareholders’ resolution confirming the appointment and </w:t>
      </w:r>
      <w:r w:rsidR="00557731" w:rsidRPr="00D431B3">
        <w:rPr>
          <w:rFonts w:ascii="Sylfaen" w:hAnsi="Sylfaen"/>
          <w:sz w:val="20"/>
          <w:szCs w:val="20"/>
        </w:rPr>
        <w:t>powers.</w:t>
      </w:r>
    </w:p>
    <w:p w14:paraId="2FE49F1F" w14:textId="4ACC78F2" w:rsidR="00CC2DEE" w:rsidRPr="00D431B3" w:rsidRDefault="00CC2DEE" w:rsidP="00CC2DEE">
      <w:pPr>
        <w:pStyle w:val="ListParagraph"/>
        <w:ind w:left="0" w:firstLine="720"/>
        <w:jc w:val="both"/>
        <w:rPr>
          <w:rFonts w:ascii="Sylfaen" w:hAnsi="Sylfaen"/>
          <w:sz w:val="20"/>
          <w:szCs w:val="20"/>
        </w:rPr>
      </w:pPr>
      <w:r w:rsidRPr="00D431B3">
        <w:rPr>
          <w:rFonts w:ascii="Sylfaen" w:hAnsi="Sylfaen"/>
          <w:sz w:val="20"/>
          <w:szCs w:val="20"/>
        </w:rPr>
        <w:t xml:space="preserve">(d)If applicable, any other document that can confirm the appropriate </w:t>
      </w:r>
      <w:r w:rsidR="00557731" w:rsidRPr="00D431B3">
        <w:rPr>
          <w:rFonts w:ascii="Sylfaen" w:hAnsi="Sylfaen"/>
          <w:sz w:val="20"/>
          <w:szCs w:val="20"/>
        </w:rPr>
        <w:t>authority.</w:t>
      </w:r>
    </w:p>
    <w:p w14:paraId="70B93FC6" w14:textId="77777777" w:rsidR="00CC2DEE" w:rsidRDefault="00CC2DEE" w:rsidP="00CC2DEE">
      <w:pPr>
        <w:pStyle w:val="ListParagraph"/>
        <w:ind w:left="0"/>
        <w:jc w:val="both"/>
        <w:rPr>
          <w:rFonts w:ascii="Sylfaen" w:hAnsi="Sylfaen"/>
          <w:sz w:val="20"/>
          <w:szCs w:val="20"/>
        </w:rPr>
      </w:pPr>
      <w:r w:rsidRPr="00D431B3">
        <w:rPr>
          <w:rFonts w:ascii="Sylfaen" w:hAnsi="Sylfaen"/>
          <w:sz w:val="20"/>
          <w:szCs w:val="20"/>
        </w:rPr>
        <w:t>Please ensure that the documents are duly signed and, if applicable, notarized and translated into English.</w:t>
      </w:r>
    </w:p>
    <w:p w14:paraId="3B806A2D" w14:textId="46D414E2" w:rsidR="00CC2DEE" w:rsidRDefault="00CC2DEE" w:rsidP="00CC2DEE">
      <w:pPr>
        <w:pStyle w:val="ListParagraph"/>
        <w:ind w:left="0"/>
        <w:jc w:val="both"/>
        <w:rPr>
          <w:rFonts w:ascii="Sylfaen" w:hAnsi="Sylfaen"/>
          <w:sz w:val="20"/>
          <w:szCs w:val="20"/>
        </w:rPr>
      </w:pPr>
      <w:r>
        <w:rPr>
          <w:rFonts w:ascii="Sylfaen" w:hAnsi="Sylfaen"/>
          <w:sz w:val="20"/>
          <w:szCs w:val="20"/>
        </w:rPr>
        <w:t xml:space="preserve">12. </w:t>
      </w:r>
      <w:r w:rsidR="00557731">
        <w:rPr>
          <w:rFonts w:ascii="Sylfaen" w:hAnsi="Sylfaen"/>
          <w:sz w:val="20"/>
          <w:szCs w:val="20"/>
        </w:rPr>
        <w:t>Fully filled Company’s questionaries (2 files given as the attached files)</w:t>
      </w:r>
    </w:p>
    <w:p w14:paraId="29CEC87C" w14:textId="0DD09521" w:rsidR="00CC2DEE" w:rsidRPr="00FF382D" w:rsidRDefault="00CC2DEE" w:rsidP="00365E75">
      <w:pPr>
        <w:spacing w:after="0" w:line="240" w:lineRule="auto"/>
        <w:rPr>
          <w:rFonts w:asciiTheme="minorHAnsi" w:hAnsiTheme="minorHAnsi" w:cstheme="minorHAnsi"/>
          <w:sz w:val="20"/>
          <w:szCs w:val="20"/>
        </w:rPr>
      </w:pPr>
    </w:p>
    <w:p w14:paraId="53FA142F" w14:textId="77777777" w:rsidR="006B6BE6" w:rsidRPr="00FF382D" w:rsidRDefault="006B6BE6" w:rsidP="00365E75">
      <w:pPr>
        <w:spacing w:after="0" w:line="240" w:lineRule="auto"/>
        <w:rPr>
          <w:rFonts w:asciiTheme="minorHAnsi" w:hAnsiTheme="minorHAnsi" w:cstheme="minorHAnsi"/>
          <w:b/>
          <w:sz w:val="20"/>
          <w:szCs w:val="20"/>
          <w:lang w:val="ka-GE"/>
        </w:rPr>
      </w:pPr>
    </w:p>
    <w:p w14:paraId="3BE53A26" w14:textId="77777777" w:rsidR="00BC6118" w:rsidRPr="00FF382D" w:rsidRDefault="00BC6118" w:rsidP="00365E75">
      <w:pPr>
        <w:spacing w:after="0" w:line="240" w:lineRule="auto"/>
        <w:rPr>
          <w:rFonts w:asciiTheme="minorHAnsi" w:hAnsiTheme="minorHAnsi" w:cstheme="minorHAnsi"/>
          <w:b/>
          <w:sz w:val="20"/>
          <w:szCs w:val="20"/>
          <w:lang w:val="ka-GE"/>
        </w:rPr>
      </w:pPr>
    </w:p>
    <w:p w14:paraId="63F48CEF" w14:textId="77777777" w:rsidR="00D708B8" w:rsidRPr="00FF382D" w:rsidRDefault="00D708B8" w:rsidP="00365E75">
      <w:pPr>
        <w:rPr>
          <w:rFonts w:asciiTheme="minorHAnsi" w:hAnsiTheme="minorHAnsi" w:cstheme="minorHAnsi"/>
          <w:sz w:val="20"/>
          <w:szCs w:val="20"/>
        </w:rPr>
      </w:pPr>
      <w:r w:rsidRPr="00FF382D">
        <w:rPr>
          <w:rFonts w:asciiTheme="minorHAnsi" w:hAnsiTheme="minorHAnsi" w:cstheme="minorHAnsi"/>
          <w:b/>
          <w:sz w:val="20"/>
          <w:szCs w:val="20"/>
        </w:rPr>
        <w:t>Notice</w:t>
      </w:r>
      <w:r w:rsidRPr="00FF382D">
        <w:rPr>
          <w:rFonts w:asciiTheme="minorHAnsi" w:hAnsiTheme="minorHAnsi" w:cstheme="minorHAnsi"/>
          <w:b/>
          <w:sz w:val="20"/>
          <w:szCs w:val="20"/>
          <w:lang w:val="ka-GE"/>
        </w:rPr>
        <w:t>:</w:t>
      </w:r>
      <w:r w:rsidRPr="00FF382D">
        <w:rPr>
          <w:rFonts w:asciiTheme="minorHAnsi" w:hAnsiTheme="minorHAnsi" w:cstheme="minorHAnsi"/>
          <w:b/>
          <w:sz w:val="20"/>
          <w:szCs w:val="20"/>
          <w:lang w:val="ka-GE"/>
        </w:rPr>
        <w:br/>
      </w:r>
      <w:r w:rsidRPr="00FF382D">
        <w:rPr>
          <w:rFonts w:asciiTheme="minorHAnsi" w:hAnsiTheme="minorHAnsi" w:cstheme="minorHAnsi"/>
          <w:color w:val="222222"/>
          <w:sz w:val="20"/>
          <w:szCs w:val="20"/>
          <w:shd w:val="clear" w:color="auto" w:fill="FFFFFF"/>
        </w:rPr>
        <w:t>1</w:t>
      </w:r>
      <w:r w:rsidRPr="00FF382D">
        <w:rPr>
          <w:rFonts w:asciiTheme="minorHAnsi" w:hAnsiTheme="minorHAnsi" w:cstheme="minorHAnsi"/>
          <w:sz w:val="20"/>
          <w:szCs w:val="20"/>
          <w:lang w:val="ka-GE"/>
        </w:rPr>
        <w:t xml:space="preserve">) </w:t>
      </w:r>
      <w:r w:rsidRPr="00FF382D">
        <w:rPr>
          <w:rFonts w:asciiTheme="minorHAnsi" w:hAnsiTheme="minorHAnsi" w:cstheme="minorHAnsi"/>
          <w:sz w:val="20"/>
          <w:szCs w:val="20"/>
        </w:rPr>
        <w:t xml:space="preserve">All uploaded documents or information must be signed by authorized person (if needed also letter of attorney should be provided) </w:t>
      </w:r>
      <w:r w:rsidRPr="00FF382D">
        <w:rPr>
          <w:rFonts w:asciiTheme="minorHAnsi" w:hAnsiTheme="minorHAnsi" w:cstheme="minorHAnsi"/>
          <w:sz w:val="20"/>
          <w:szCs w:val="20"/>
          <w:lang w:val="ka-GE"/>
        </w:rPr>
        <w:br/>
        <w:t xml:space="preserve">2) </w:t>
      </w:r>
      <w:r w:rsidRPr="00FF382D">
        <w:rPr>
          <w:rFonts w:asciiTheme="minorHAnsi" w:hAnsiTheme="minorHAnsi" w:cstheme="minorHAnsi"/>
          <w:sz w:val="20"/>
          <w:szCs w:val="20"/>
        </w:rPr>
        <w:t xml:space="preserve">All documents or information made by </w:t>
      </w:r>
      <w:r w:rsidR="00BC6118" w:rsidRPr="00FF382D">
        <w:rPr>
          <w:rFonts w:asciiTheme="minorHAnsi" w:hAnsiTheme="minorHAnsi" w:cstheme="minorHAnsi"/>
          <w:sz w:val="20"/>
          <w:szCs w:val="20"/>
        </w:rPr>
        <w:t>the Bidder</w:t>
      </w:r>
      <w:r w:rsidRPr="00FF382D">
        <w:rPr>
          <w:rFonts w:asciiTheme="minorHAnsi" w:hAnsiTheme="minorHAnsi" w:cstheme="minorHAnsi"/>
          <w:sz w:val="20"/>
          <w:szCs w:val="20"/>
        </w:rPr>
        <w:t xml:space="preserve"> should be signed by authorized person using electronic signature of the company or by the stamp.</w:t>
      </w:r>
    </w:p>
    <w:p w14:paraId="37CF9174" w14:textId="77777777" w:rsidR="00BC6118" w:rsidRPr="00FF382D" w:rsidRDefault="00BC6118" w:rsidP="00365E75">
      <w:pPr>
        <w:rPr>
          <w:rFonts w:asciiTheme="minorHAnsi" w:hAnsiTheme="minorHAnsi" w:cstheme="minorHAnsi"/>
          <w:b/>
          <w:sz w:val="20"/>
          <w:szCs w:val="20"/>
          <w:lang w:val="ka-GE"/>
        </w:rPr>
      </w:pPr>
    </w:p>
    <w:p w14:paraId="310BE6CF" w14:textId="5A060006" w:rsidR="00D708B8" w:rsidRPr="00363F18" w:rsidRDefault="00B5360E" w:rsidP="00363F18">
      <w:pPr>
        <w:pStyle w:val="ListParagraph"/>
        <w:numPr>
          <w:ilvl w:val="1"/>
          <w:numId w:val="31"/>
        </w:numPr>
        <w:spacing w:after="160" w:line="360" w:lineRule="auto"/>
        <w:rPr>
          <w:rFonts w:asciiTheme="minorHAnsi" w:hAnsiTheme="minorHAnsi" w:cstheme="minorHAnsi"/>
          <w:b/>
          <w:sz w:val="20"/>
          <w:szCs w:val="20"/>
          <w:u w:val="single"/>
          <w:lang w:val="ka-GE"/>
        </w:rPr>
      </w:pPr>
      <w:r w:rsidRPr="00363F18">
        <w:rPr>
          <w:rFonts w:asciiTheme="minorHAnsi" w:hAnsiTheme="minorHAnsi" w:cstheme="minorHAnsi"/>
          <w:b/>
          <w:sz w:val="20"/>
          <w:szCs w:val="20"/>
          <w:u w:val="single"/>
        </w:rPr>
        <w:t xml:space="preserve"> </w:t>
      </w:r>
      <w:proofErr w:type="spellStart"/>
      <w:r w:rsidR="00D708B8" w:rsidRPr="00363F18">
        <w:rPr>
          <w:rFonts w:asciiTheme="minorHAnsi" w:hAnsiTheme="minorHAnsi" w:cstheme="minorHAnsi"/>
          <w:b/>
          <w:sz w:val="20"/>
          <w:szCs w:val="20"/>
          <w:u w:val="single"/>
          <w:lang w:val="ka-GE"/>
        </w:rPr>
        <w:t>Contract</w:t>
      </w:r>
      <w:proofErr w:type="spellEnd"/>
      <w:r w:rsidR="00D708B8" w:rsidRPr="00363F18">
        <w:rPr>
          <w:rFonts w:asciiTheme="minorHAnsi" w:hAnsiTheme="minorHAnsi" w:cstheme="minorHAnsi"/>
          <w:b/>
          <w:sz w:val="20"/>
          <w:szCs w:val="20"/>
          <w:u w:val="single"/>
          <w:lang w:val="ka-GE"/>
        </w:rPr>
        <w:t xml:space="preserve"> </w:t>
      </w:r>
      <w:proofErr w:type="spellStart"/>
      <w:r w:rsidR="00D708B8" w:rsidRPr="00363F18">
        <w:rPr>
          <w:rFonts w:asciiTheme="minorHAnsi" w:hAnsiTheme="minorHAnsi" w:cstheme="minorHAnsi"/>
          <w:b/>
          <w:sz w:val="20"/>
          <w:szCs w:val="20"/>
          <w:u w:val="single"/>
          <w:lang w:val="ka-GE"/>
        </w:rPr>
        <w:t>Conclusion</w:t>
      </w:r>
      <w:proofErr w:type="spellEnd"/>
    </w:p>
    <w:p w14:paraId="30A25A9B" w14:textId="0EE2B0E0" w:rsidR="00D708B8" w:rsidRPr="00FF382D" w:rsidRDefault="00D708B8" w:rsidP="00365E75">
      <w:pPr>
        <w:spacing w:after="0"/>
        <w:jc w:val="both"/>
        <w:rPr>
          <w:rFonts w:asciiTheme="minorHAnsi" w:eastAsiaTheme="minorHAnsi" w:hAnsiTheme="minorHAnsi" w:cstheme="minorHAnsi"/>
          <w:sz w:val="20"/>
          <w:szCs w:val="20"/>
        </w:rPr>
      </w:pPr>
      <w:r w:rsidRPr="00FF382D">
        <w:rPr>
          <w:rFonts w:asciiTheme="minorHAnsi" w:eastAsiaTheme="minorHAnsi" w:hAnsiTheme="minorHAnsi" w:cstheme="minorHAnsi"/>
          <w:sz w:val="20"/>
          <w:szCs w:val="20"/>
        </w:rPr>
        <w:t xml:space="preserve">Contract(s) </w:t>
      </w:r>
      <w:r w:rsidR="00BC6118" w:rsidRPr="00FF382D">
        <w:rPr>
          <w:rFonts w:asciiTheme="minorHAnsi" w:eastAsiaTheme="minorHAnsi" w:hAnsiTheme="minorHAnsi" w:cstheme="minorHAnsi"/>
          <w:sz w:val="20"/>
          <w:szCs w:val="20"/>
        </w:rPr>
        <w:t>Shall</w:t>
      </w:r>
      <w:r w:rsidRPr="00FF382D">
        <w:rPr>
          <w:rFonts w:asciiTheme="minorHAnsi" w:eastAsiaTheme="minorHAnsi" w:hAnsiTheme="minorHAnsi" w:cstheme="minorHAnsi"/>
          <w:sz w:val="20"/>
          <w:szCs w:val="20"/>
        </w:rPr>
        <w:t xml:space="preserve"> be concluded with the winner(s) according to the terms p</w:t>
      </w:r>
      <w:r w:rsidR="00BC6118" w:rsidRPr="00FF382D">
        <w:rPr>
          <w:rFonts w:asciiTheme="minorHAnsi" w:eastAsiaTheme="minorHAnsi" w:hAnsiTheme="minorHAnsi" w:cstheme="minorHAnsi"/>
          <w:sz w:val="20"/>
          <w:szCs w:val="20"/>
        </w:rPr>
        <w:t xml:space="preserve">rovided in the present document as well as the </w:t>
      </w:r>
      <w:r w:rsidR="000D201B">
        <w:rPr>
          <w:rFonts w:asciiTheme="minorHAnsi" w:eastAsiaTheme="minorHAnsi" w:hAnsiTheme="minorHAnsi" w:cstheme="minorHAnsi"/>
          <w:sz w:val="20"/>
          <w:szCs w:val="20"/>
        </w:rPr>
        <w:t>contract terms offered by the Buyer.</w:t>
      </w:r>
      <w:r w:rsidRPr="00FF382D">
        <w:rPr>
          <w:rFonts w:asciiTheme="minorHAnsi" w:eastAsiaTheme="minorHAnsi" w:hAnsiTheme="minorHAnsi" w:cstheme="minorHAnsi"/>
          <w:sz w:val="20"/>
          <w:szCs w:val="20"/>
        </w:rPr>
        <w:t xml:space="preserve">  </w:t>
      </w:r>
    </w:p>
    <w:p w14:paraId="04A8CAA0" w14:textId="77777777" w:rsidR="00BC6118" w:rsidRPr="00FF382D" w:rsidRDefault="00BC6118" w:rsidP="00365E75">
      <w:pPr>
        <w:tabs>
          <w:tab w:val="left" w:pos="284"/>
          <w:tab w:val="left" w:pos="567"/>
        </w:tabs>
        <w:rPr>
          <w:rFonts w:asciiTheme="minorHAnsi" w:hAnsiTheme="minorHAnsi" w:cstheme="minorHAnsi"/>
          <w:b/>
          <w:sz w:val="20"/>
          <w:szCs w:val="20"/>
          <w:u w:val="single"/>
          <w:lang w:val="ka-GE"/>
        </w:rPr>
      </w:pPr>
    </w:p>
    <w:p w14:paraId="5A721AEA" w14:textId="77777777" w:rsidR="00D708B8" w:rsidRPr="00FF382D" w:rsidRDefault="00D708B8" w:rsidP="00365E75">
      <w:pPr>
        <w:pStyle w:val="ListParagraph"/>
        <w:numPr>
          <w:ilvl w:val="1"/>
          <w:numId w:val="25"/>
        </w:numPr>
        <w:tabs>
          <w:tab w:val="left" w:pos="284"/>
          <w:tab w:val="left" w:pos="567"/>
        </w:tabs>
        <w:rPr>
          <w:rFonts w:asciiTheme="minorHAnsi" w:hAnsiTheme="minorHAnsi" w:cstheme="minorHAnsi"/>
          <w:b/>
          <w:sz w:val="20"/>
          <w:szCs w:val="20"/>
          <w:u w:val="single"/>
          <w:lang w:val="ka-GE"/>
        </w:rPr>
      </w:pPr>
      <w:r w:rsidRPr="00FF382D">
        <w:rPr>
          <w:rFonts w:asciiTheme="minorHAnsi" w:hAnsiTheme="minorHAnsi" w:cstheme="minorHAnsi"/>
          <w:b/>
          <w:sz w:val="20"/>
          <w:szCs w:val="20"/>
          <w:u w:val="single"/>
        </w:rPr>
        <w:t xml:space="preserve">  Mandatory requirements: </w:t>
      </w:r>
    </w:p>
    <w:p w14:paraId="667F6516" w14:textId="3BCE0381" w:rsidR="00D708B8" w:rsidRPr="00FF382D" w:rsidRDefault="00D708B8" w:rsidP="00365E75">
      <w:pPr>
        <w:pStyle w:val="ListParagraph"/>
        <w:tabs>
          <w:tab w:val="left" w:pos="284"/>
          <w:tab w:val="left" w:pos="567"/>
        </w:tabs>
        <w:ind w:left="780"/>
        <w:rPr>
          <w:rFonts w:asciiTheme="minorHAnsi" w:hAnsiTheme="minorHAnsi" w:cstheme="minorHAnsi"/>
          <w:b/>
          <w:sz w:val="20"/>
          <w:szCs w:val="20"/>
          <w:u w:val="single"/>
          <w:lang w:val="ka-GE"/>
        </w:rPr>
      </w:pPr>
      <w:r w:rsidRPr="00FF382D">
        <w:rPr>
          <w:rFonts w:asciiTheme="minorHAnsi" w:hAnsiTheme="minorHAnsi" w:cstheme="minorHAnsi"/>
          <w:b/>
          <w:sz w:val="20"/>
          <w:szCs w:val="20"/>
        </w:rPr>
        <w:t>1</w:t>
      </w:r>
      <w:r w:rsidR="006927CA">
        <w:rPr>
          <w:rFonts w:asciiTheme="minorHAnsi" w:hAnsiTheme="minorHAnsi" w:cstheme="minorHAnsi"/>
          <w:b/>
          <w:sz w:val="20"/>
          <w:szCs w:val="20"/>
        </w:rPr>
        <w:t>.1</w:t>
      </w:r>
      <w:r w:rsidR="006927CA">
        <w:rPr>
          <w:rFonts w:asciiTheme="minorHAnsi" w:hAnsiTheme="minorHAnsi" w:cstheme="minorHAnsi"/>
          <w:b/>
          <w:sz w:val="20"/>
          <w:szCs w:val="20"/>
          <w:lang w:val="ka-GE"/>
        </w:rPr>
        <w:t>0</w:t>
      </w:r>
      <w:r w:rsidRPr="00FF382D">
        <w:rPr>
          <w:rFonts w:asciiTheme="minorHAnsi" w:hAnsiTheme="minorHAnsi" w:cstheme="minorHAnsi"/>
          <w:b/>
          <w:sz w:val="20"/>
          <w:szCs w:val="20"/>
        </w:rPr>
        <w:t>.1</w:t>
      </w:r>
      <w:r w:rsidRPr="00FF382D">
        <w:rPr>
          <w:rFonts w:asciiTheme="minorHAnsi" w:hAnsiTheme="minorHAnsi" w:cstheme="minorHAnsi"/>
          <w:b/>
          <w:sz w:val="20"/>
          <w:szCs w:val="20"/>
          <w:u w:val="single"/>
        </w:rPr>
        <w:t xml:space="preserve"> </w:t>
      </w:r>
      <w:r w:rsidRPr="00FF382D">
        <w:rPr>
          <w:rFonts w:asciiTheme="minorHAnsi" w:hAnsiTheme="minorHAnsi" w:cstheme="minorHAnsi"/>
          <w:sz w:val="20"/>
          <w:szCs w:val="20"/>
        </w:rPr>
        <w:t xml:space="preserve">At the moment of submitting the proposal, the bidder shall not be involved in any: </w:t>
      </w:r>
    </w:p>
    <w:p w14:paraId="4055F447" w14:textId="4B2B3A60" w:rsidR="00D708B8" w:rsidRPr="00FF382D" w:rsidRDefault="00D708B8" w:rsidP="00365E75">
      <w:pPr>
        <w:pStyle w:val="ListParagraph"/>
        <w:numPr>
          <w:ilvl w:val="0"/>
          <w:numId w:val="6"/>
        </w:numPr>
        <w:tabs>
          <w:tab w:val="left" w:pos="426"/>
        </w:tabs>
        <w:spacing w:before="120" w:after="0" w:line="360" w:lineRule="auto"/>
        <w:jc w:val="both"/>
        <w:rPr>
          <w:rFonts w:asciiTheme="minorHAnsi" w:hAnsiTheme="minorHAnsi" w:cstheme="minorHAnsi"/>
          <w:sz w:val="20"/>
          <w:szCs w:val="20"/>
        </w:rPr>
      </w:pPr>
      <w:r w:rsidRPr="00FF382D">
        <w:rPr>
          <w:rFonts w:asciiTheme="minorHAnsi" w:hAnsiTheme="minorHAnsi" w:cstheme="minorHAnsi"/>
          <w:sz w:val="20"/>
          <w:szCs w:val="20"/>
        </w:rPr>
        <w:t xml:space="preserve">bankruptcy </w:t>
      </w:r>
      <w:r w:rsidR="00557731" w:rsidRPr="00FF382D">
        <w:rPr>
          <w:rFonts w:asciiTheme="minorHAnsi" w:hAnsiTheme="minorHAnsi" w:cstheme="minorHAnsi"/>
          <w:sz w:val="20"/>
          <w:szCs w:val="20"/>
        </w:rPr>
        <w:t>proceedings.</w:t>
      </w:r>
    </w:p>
    <w:p w14:paraId="3C89283A" w14:textId="317E6DC3" w:rsidR="00D708B8" w:rsidRPr="00FF382D" w:rsidRDefault="00D708B8" w:rsidP="00365E75">
      <w:pPr>
        <w:pStyle w:val="ListParagraph"/>
        <w:numPr>
          <w:ilvl w:val="0"/>
          <w:numId w:val="6"/>
        </w:numPr>
        <w:tabs>
          <w:tab w:val="left" w:pos="426"/>
        </w:tabs>
        <w:spacing w:before="120" w:after="0" w:line="360" w:lineRule="auto"/>
        <w:jc w:val="both"/>
        <w:rPr>
          <w:rFonts w:asciiTheme="minorHAnsi" w:hAnsiTheme="minorHAnsi" w:cstheme="minorHAnsi"/>
          <w:sz w:val="20"/>
          <w:szCs w:val="20"/>
        </w:rPr>
      </w:pPr>
      <w:r w:rsidRPr="00FF382D">
        <w:rPr>
          <w:rFonts w:asciiTheme="minorHAnsi" w:hAnsiTheme="minorHAnsi" w:cstheme="minorHAnsi"/>
          <w:sz w:val="20"/>
          <w:szCs w:val="20"/>
        </w:rPr>
        <w:t xml:space="preserve">liquidation </w:t>
      </w:r>
      <w:r w:rsidR="00557731" w:rsidRPr="00FF382D">
        <w:rPr>
          <w:rFonts w:asciiTheme="minorHAnsi" w:hAnsiTheme="minorHAnsi" w:cstheme="minorHAnsi"/>
          <w:sz w:val="20"/>
          <w:szCs w:val="20"/>
        </w:rPr>
        <w:t>proceedings.</w:t>
      </w:r>
    </w:p>
    <w:p w14:paraId="74D90A24" w14:textId="3993B507" w:rsidR="00D708B8" w:rsidRPr="00FF382D" w:rsidRDefault="00D708B8" w:rsidP="00365E75">
      <w:pPr>
        <w:pStyle w:val="ListParagraph"/>
        <w:numPr>
          <w:ilvl w:val="0"/>
          <w:numId w:val="6"/>
        </w:numPr>
        <w:tabs>
          <w:tab w:val="left" w:pos="426"/>
        </w:tabs>
        <w:spacing w:before="120" w:after="0" w:line="360" w:lineRule="auto"/>
        <w:jc w:val="both"/>
        <w:rPr>
          <w:rFonts w:asciiTheme="minorHAnsi" w:hAnsiTheme="minorHAnsi" w:cstheme="minorHAnsi"/>
          <w:sz w:val="20"/>
          <w:szCs w:val="20"/>
        </w:rPr>
      </w:pPr>
      <w:r w:rsidRPr="00FF382D">
        <w:rPr>
          <w:rFonts w:asciiTheme="minorHAnsi" w:hAnsiTheme="minorHAnsi" w:cstheme="minorHAnsi"/>
          <w:sz w:val="20"/>
          <w:szCs w:val="20"/>
        </w:rPr>
        <w:t xml:space="preserve">business suspension </w:t>
      </w:r>
      <w:r w:rsidR="00557731" w:rsidRPr="00FF382D">
        <w:rPr>
          <w:rFonts w:asciiTheme="minorHAnsi" w:hAnsiTheme="minorHAnsi" w:cstheme="minorHAnsi"/>
          <w:sz w:val="20"/>
          <w:szCs w:val="20"/>
        </w:rPr>
        <w:t>procedures.</w:t>
      </w:r>
      <w:r w:rsidRPr="00FF382D">
        <w:rPr>
          <w:rFonts w:asciiTheme="minorHAnsi" w:hAnsiTheme="minorHAnsi" w:cstheme="minorHAnsi"/>
          <w:sz w:val="20"/>
          <w:szCs w:val="20"/>
        </w:rPr>
        <w:t xml:space="preserve"> </w:t>
      </w:r>
    </w:p>
    <w:p w14:paraId="4566F573" w14:textId="7966D8E7" w:rsidR="004409DE" w:rsidRPr="00FF382D" w:rsidRDefault="006927CA" w:rsidP="00365E75">
      <w:pPr>
        <w:tabs>
          <w:tab w:val="left" w:pos="426"/>
        </w:tabs>
        <w:spacing w:after="0" w:line="360" w:lineRule="auto"/>
        <w:ind w:left="821"/>
        <w:jc w:val="both"/>
        <w:rPr>
          <w:rFonts w:asciiTheme="minorHAnsi" w:hAnsiTheme="minorHAnsi" w:cstheme="minorHAnsi"/>
          <w:sz w:val="20"/>
          <w:szCs w:val="20"/>
        </w:rPr>
      </w:pPr>
      <w:r>
        <w:rPr>
          <w:rFonts w:asciiTheme="minorHAnsi" w:hAnsiTheme="minorHAnsi" w:cstheme="minorHAnsi"/>
          <w:b/>
          <w:sz w:val="20"/>
          <w:szCs w:val="20"/>
        </w:rPr>
        <w:t>1.1</w:t>
      </w:r>
      <w:r>
        <w:rPr>
          <w:rFonts w:asciiTheme="minorHAnsi" w:hAnsiTheme="minorHAnsi" w:cstheme="minorHAnsi"/>
          <w:b/>
          <w:sz w:val="20"/>
          <w:szCs w:val="20"/>
          <w:lang w:val="ka-GE"/>
        </w:rPr>
        <w:t>0</w:t>
      </w:r>
      <w:r w:rsidR="00D708B8" w:rsidRPr="00FF382D">
        <w:rPr>
          <w:rFonts w:asciiTheme="minorHAnsi" w:hAnsiTheme="minorHAnsi" w:cstheme="minorHAnsi"/>
          <w:b/>
          <w:sz w:val="20"/>
          <w:szCs w:val="20"/>
        </w:rPr>
        <w:t>.2</w:t>
      </w:r>
      <w:r w:rsidR="00D708B8" w:rsidRPr="00FF382D">
        <w:rPr>
          <w:rFonts w:asciiTheme="minorHAnsi" w:hAnsiTheme="minorHAnsi" w:cstheme="minorHAnsi"/>
          <w:sz w:val="20"/>
          <w:szCs w:val="20"/>
        </w:rPr>
        <w:t xml:space="preserve"> Prices s</w:t>
      </w:r>
      <w:r w:rsidR="003624E1" w:rsidRPr="00FF382D">
        <w:rPr>
          <w:rFonts w:asciiTheme="minorHAnsi" w:hAnsiTheme="minorHAnsi" w:cstheme="minorHAnsi"/>
          <w:sz w:val="20"/>
          <w:szCs w:val="20"/>
        </w:rPr>
        <w:t xml:space="preserve">hould be provided either in GEL, </w:t>
      </w:r>
      <w:r w:rsidR="00D708B8" w:rsidRPr="00FF382D">
        <w:rPr>
          <w:rFonts w:asciiTheme="minorHAnsi" w:hAnsiTheme="minorHAnsi" w:cstheme="minorHAnsi"/>
          <w:sz w:val="20"/>
          <w:szCs w:val="20"/>
        </w:rPr>
        <w:t>USD</w:t>
      </w:r>
      <w:r w:rsidR="003624E1" w:rsidRPr="00FF382D">
        <w:rPr>
          <w:rFonts w:asciiTheme="minorHAnsi" w:hAnsiTheme="minorHAnsi" w:cstheme="minorHAnsi"/>
          <w:sz w:val="20"/>
          <w:szCs w:val="20"/>
          <w:lang w:val="ka-GE"/>
        </w:rPr>
        <w:t xml:space="preserve"> </w:t>
      </w:r>
      <w:r w:rsidR="003624E1" w:rsidRPr="00FF382D">
        <w:rPr>
          <w:rFonts w:asciiTheme="minorHAnsi" w:hAnsiTheme="minorHAnsi" w:cstheme="minorHAnsi"/>
          <w:sz w:val="20"/>
          <w:szCs w:val="20"/>
        </w:rPr>
        <w:t>or EUR</w:t>
      </w:r>
      <w:r w:rsidR="00D708B8" w:rsidRPr="00FF382D">
        <w:rPr>
          <w:rFonts w:asciiTheme="minorHAnsi" w:hAnsiTheme="minorHAnsi" w:cstheme="minorHAnsi"/>
          <w:sz w:val="20"/>
          <w:szCs w:val="20"/>
        </w:rPr>
        <w:t xml:space="preserve">. Prices should comprise all expenses provided/meant in the present instruction and all legal taxes including VAT if applicable.  </w:t>
      </w:r>
    </w:p>
    <w:p w14:paraId="19E305AF" w14:textId="526EF4A8" w:rsidR="00D708B8" w:rsidRPr="00FF382D" w:rsidRDefault="006927CA" w:rsidP="00365E75">
      <w:pPr>
        <w:tabs>
          <w:tab w:val="left" w:pos="426"/>
        </w:tabs>
        <w:spacing w:after="0" w:line="360" w:lineRule="auto"/>
        <w:ind w:left="821"/>
        <w:jc w:val="both"/>
        <w:rPr>
          <w:rFonts w:asciiTheme="minorHAnsi" w:hAnsiTheme="minorHAnsi" w:cstheme="minorHAnsi"/>
          <w:sz w:val="20"/>
          <w:szCs w:val="20"/>
          <w:lang w:val="ka-GE"/>
        </w:rPr>
      </w:pPr>
      <w:r>
        <w:rPr>
          <w:rFonts w:asciiTheme="minorHAnsi" w:hAnsiTheme="minorHAnsi" w:cstheme="minorHAnsi"/>
          <w:b/>
          <w:sz w:val="20"/>
          <w:szCs w:val="20"/>
        </w:rPr>
        <w:t>1.1</w:t>
      </w:r>
      <w:r>
        <w:rPr>
          <w:rFonts w:asciiTheme="minorHAnsi" w:hAnsiTheme="minorHAnsi" w:cstheme="minorHAnsi"/>
          <w:b/>
          <w:sz w:val="20"/>
          <w:szCs w:val="20"/>
          <w:lang w:val="ka-GE"/>
        </w:rPr>
        <w:t>0</w:t>
      </w:r>
      <w:r w:rsidR="004409DE" w:rsidRPr="00FF382D">
        <w:rPr>
          <w:rFonts w:asciiTheme="minorHAnsi" w:hAnsiTheme="minorHAnsi" w:cstheme="minorHAnsi"/>
          <w:b/>
          <w:sz w:val="20"/>
          <w:szCs w:val="20"/>
        </w:rPr>
        <w:t>.3</w:t>
      </w:r>
      <w:r w:rsidR="004409DE" w:rsidRPr="00FF382D">
        <w:rPr>
          <w:rFonts w:asciiTheme="minorHAnsi" w:hAnsiTheme="minorHAnsi" w:cstheme="minorHAnsi"/>
          <w:sz w:val="20"/>
          <w:szCs w:val="20"/>
        </w:rPr>
        <w:t xml:space="preserve"> </w:t>
      </w:r>
      <w:proofErr w:type="spellStart"/>
      <w:r w:rsidR="00D708B8" w:rsidRPr="00FF382D">
        <w:rPr>
          <w:rFonts w:asciiTheme="minorHAnsi" w:hAnsiTheme="minorHAnsi" w:cstheme="minorHAnsi"/>
          <w:sz w:val="20"/>
          <w:szCs w:val="20"/>
          <w:lang w:val="ka-GE"/>
        </w:rPr>
        <w:t>The</w:t>
      </w:r>
      <w:proofErr w:type="spellEnd"/>
      <w:r w:rsidR="00D708B8" w:rsidRPr="00FF382D">
        <w:rPr>
          <w:rFonts w:asciiTheme="minorHAnsi" w:hAnsiTheme="minorHAnsi" w:cstheme="minorHAnsi"/>
          <w:sz w:val="20"/>
          <w:szCs w:val="20"/>
          <w:lang w:val="ka-GE"/>
        </w:rPr>
        <w:t xml:space="preserve"> </w:t>
      </w:r>
      <w:proofErr w:type="spellStart"/>
      <w:r w:rsidR="00D708B8" w:rsidRPr="00FF382D">
        <w:rPr>
          <w:rFonts w:asciiTheme="minorHAnsi" w:hAnsiTheme="minorHAnsi" w:cstheme="minorHAnsi"/>
          <w:sz w:val="20"/>
          <w:szCs w:val="20"/>
          <w:lang w:val="ka-GE"/>
        </w:rPr>
        <w:t>proposal</w:t>
      </w:r>
      <w:proofErr w:type="spellEnd"/>
      <w:r w:rsidR="00D708B8" w:rsidRPr="00FF382D">
        <w:rPr>
          <w:rFonts w:asciiTheme="minorHAnsi" w:hAnsiTheme="minorHAnsi" w:cstheme="minorHAnsi"/>
          <w:sz w:val="20"/>
          <w:szCs w:val="20"/>
          <w:lang w:val="ka-GE"/>
        </w:rPr>
        <w:t xml:space="preserve"> </w:t>
      </w:r>
      <w:proofErr w:type="spellStart"/>
      <w:r w:rsidR="00D708B8" w:rsidRPr="00FF382D">
        <w:rPr>
          <w:rFonts w:asciiTheme="minorHAnsi" w:hAnsiTheme="minorHAnsi" w:cstheme="minorHAnsi"/>
          <w:sz w:val="20"/>
          <w:szCs w:val="20"/>
          <w:lang w:val="ka-GE"/>
        </w:rPr>
        <w:t>presented</w:t>
      </w:r>
      <w:proofErr w:type="spellEnd"/>
      <w:r w:rsidR="00D708B8" w:rsidRPr="00FF382D">
        <w:rPr>
          <w:rFonts w:asciiTheme="minorHAnsi" w:hAnsiTheme="minorHAnsi" w:cstheme="minorHAnsi"/>
          <w:sz w:val="20"/>
          <w:szCs w:val="20"/>
          <w:lang w:val="ka-GE"/>
        </w:rPr>
        <w:t xml:space="preserve"> </w:t>
      </w:r>
      <w:r w:rsidR="00D708B8" w:rsidRPr="00FF382D">
        <w:rPr>
          <w:rFonts w:asciiTheme="minorHAnsi" w:hAnsiTheme="minorHAnsi" w:cstheme="minorHAnsi"/>
          <w:sz w:val="20"/>
          <w:szCs w:val="20"/>
        </w:rPr>
        <w:t>should</w:t>
      </w:r>
      <w:r w:rsidR="00D708B8" w:rsidRPr="00FF382D">
        <w:rPr>
          <w:rFonts w:asciiTheme="minorHAnsi" w:hAnsiTheme="minorHAnsi" w:cstheme="minorHAnsi"/>
          <w:sz w:val="20"/>
          <w:szCs w:val="20"/>
          <w:lang w:val="ka-GE"/>
        </w:rPr>
        <w:t xml:space="preserve"> </w:t>
      </w:r>
      <w:proofErr w:type="spellStart"/>
      <w:r w:rsidR="00D708B8" w:rsidRPr="00FF382D">
        <w:rPr>
          <w:rFonts w:asciiTheme="minorHAnsi" w:hAnsiTheme="minorHAnsi" w:cstheme="minorHAnsi"/>
          <w:sz w:val="20"/>
          <w:szCs w:val="20"/>
          <w:lang w:val="ka-GE"/>
        </w:rPr>
        <w:t>be</w:t>
      </w:r>
      <w:proofErr w:type="spellEnd"/>
      <w:r w:rsidR="00D708B8" w:rsidRPr="00FF382D">
        <w:rPr>
          <w:rFonts w:asciiTheme="minorHAnsi" w:hAnsiTheme="minorHAnsi" w:cstheme="minorHAnsi"/>
          <w:sz w:val="20"/>
          <w:szCs w:val="20"/>
          <w:lang w:val="ka-GE"/>
        </w:rPr>
        <w:t xml:space="preserve"> </w:t>
      </w:r>
      <w:proofErr w:type="spellStart"/>
      <w:r w:rsidR="00D708B8" w:rsidRPr="00FF382D">
        <w:rPr>
          <w:rFonts w:asciiTheme="minorHAnsi" w:hAnsiTheme="minorHAnsi" w:cstheme="minorHAnsi"/>
          <w:sz w:val="20"/>
          <w:szCs w:val="20"/>
          <w:lang w:val="ka-GE"/>
        </w:rPr>
        <w:t>valid</w:t>
      </w:r>
      <w:proofErr w:type="spellEnd"/>
      <w:r w:rsidR="00D708B8" w:rsidRPr="00FF382D">
        <w:rPr>
          <w:rFonts w:asciiTheme="minorHAnsi" w:hAnsiTheme="minorHAnsi" w:cstheme="minorHAnsi"/>
          <w:sz w:val="20"/>
          <w:szCs w:val="20"/>
          <w:lang w:val="ka-GE"/>
        </w:rPr>
        <w:t xml:space="preserve"> </w:t>
      </w:r>
      <w:proofErr w:type="spellStart"/>
      <w:r w:rsidR="00D708B8" w:rsidRPr="00FF382D">
        <w:rPr>
          <w:rFonts w:asciiTheme="minorHAnsi" w:hAnsiTheme="minorHAnsi" w:cstheme="minorHAnsi"/>
          <w:sz w:val="20"/>
          <w:szCs w:val="20"/>
          <w:lang w:val="ka-GE"/>
        </w:rPr>
        <w:t>during</w:t>
      </w:r>
      <w:proofErr w:type="spellEnd"/>
      <w:r w:rsidR="00D708B8" w:rsidRPr="00FF382D">
        <w:rPr>
          <w:rFonts w:asciiTheme="minorHAnsi" w:hAnsiTheme="minorHAnsi" w:cstheme="minorHAnsi"/>
          <w:sz w:val="20"/>
          <w:szCs w:val="20"/>
          <w:lang w:val="ka-GE"/>
        </w:rPr>
        <w:t xml:space="preserve"> </w:t>
      </w:r>
      <w:r w:rsidR="003624E1" w:rsidRPr="00FF382D">
        <w:rPr>
          <w:rFonts w:asciiTheme="minorHAnsi" w:hAnsiTheme="minorHAnsi" w:cstheme="minorHAnsi"/>
          <w:sz w:val="20"/>
          <w:szCs w:val="20"/>
        </w:rPr>
        <w:t>6</w:t>
      </w:r>
      <w:r w:rsidR="00D708B8" w:rsidRPr="00FF382D">
        <w:rPr>
          <w:rFonts w:asciiTheme="minorHAnsi" w:hAnsiTheme="minorHAnsi" w:cstheme="minorHAnsi"/>
          <w:sz w:val="20"/>
          <w:szCs w:val="20"/>
          <w:lang w:val="ka-GE"/>
        </w:rPr>
        <w:t>0 (</w:t>
      </w:r>
      <w:r w:rsidR="003624E1" w:rsidRPr="00FF382D">
        <w:rPr>
          <w:rFonts w:asciiTheme="minorHAnsi" w:hAnsiTheme="minorHAnsi" w:cstheme="minorHAnsi"/>
          <w:sz w:val="20"/>
          <w:szCs w:val="20"/>
        </w:rPr>
        <w:t>Sixty</w:t>
      </w:r>
      <w:r w:rsidR="00D708B8" w:rsidRPr="00FF382D">
        <w:rPr>
          <w:rFonts w:asciiTheme="minorHAnsi" w:hAnsiTheme="minorHAnsi" w:cstheme="minorHAnsi"/>
          <w:sz w:val="20"/>
          <w:szCs w:val="20"/>
          <w:lang w:val="ka-GE"/>
        </w:rPr>
        <w:t xml:space="preserve">) </w:t>
      </w:r>
      <w:proofErr w:type="spellStart"/>
      <w:r w:rsidR="00D708B8" w:rsidRPr="00FF382D">
        <w:rPr>
          <w:rFonts w:asciiTheme="minorHAnsi" w:hAnsiTheme="minorHAnsi" w:cstheme="minorHAnsi"/>
          <w:sz w:val="20"/>
          <w:szCs w:val="20"/>
          <w:lang w:val="ka-GE"/>
        </w:rPr>
        <w:t>calendar</w:t>
      </w:r>
      <w:proofErr w:type="spellEnd"/>
      <w:r w:rsidR="00D708B8" w:rsidRPr="00FF382D">
        <w:rPr>
          <w:rFonts w:asciiTheme="minorHAnsi" w:hAnsiTheme="minorHAnsi" w:cstheme="minorHAnsi"/>
          <w:sz w:val="20"/>
          <w:szCs w:val="20"/>
          <w:lang w:val="ka-GE"/>
        </w:rPr>
        <w:t xml:space="preserve"> </w:t>
      </w:r>
      <w:proofErr w:type="spellStart"/>
      <w:proofErr w:type="gramStart"/>
      <w:r w:rsidR="00D708B8" w:rsidRPr="00FF382D">
        <w:rPr>
          <w:rFonts w:asciiTheme="minorHAnsi" w:hAnsiTheme="minorHAnsi" w:cstheme="minorHAnsi"/>
          <w:sz w:val="20"/>
          <w:szCs w:val="20"/>
          <w:lang w:val="ka-GE"/>
        </w:rPr>
        <w:t>days</w:t>
      </w:r>
      <w:proofErr w:type="spellEnd"/>
      <w:r w:rsidR="00D708B8" w:rsidRPr="00FF382D">
        <w:rPr>
          <w:rFonts w:asciiTheme="minorHAnsi" w:hAnsiTheme="minorHAnsi" w:cstheme="minorHAnsi"/>
          <w:sz w:val="20"/>
          <w:szCs w:val="20"/>
          <w:lang w:val="ka-GE"/>
        </w:rPr>
        <w:t>;</w:t>
      </w:r>
      <w:proofErr w:type="gramEnd"/>
    </w:p>
    <w:p w14:paraId="355DDA4D" w14:textId="20BDA698" w:rsidR="004409DE" w:rsidRPr="00FF382D" w:rsidRDefault="006927CA" w:rsidP="00365E75">
      <w:pPr>
        <w:tabs>
          <w:tab w:val="left" w:pos="426"/>
        </w:tabs>
        <w:spacing w:after="0" w:line="360" w:lineRule="auto"/>
        <w:ind w:left="821"/>
        <w:jc w:val="both"/>
        <w:rPr>
          <w:rFonts w:asciiTheme="minorHAnsi" w:hAnsiTheme="minorHAnsi" w:cstheme="minorHAnsi"/>
          <w:sz w:val="20"/>
          <w:szCs w:val="20"/>
        </w:rPr>
      </w:pPr>
      <w:r>
        <w:rPr>
          <w:rFonts w:asciiTheme="minorHAnsi" w:hAnsiTheme="minorHAnsi" w:cstheme="minorHAnsi"/>
          <w:b/>
          <w:sz w:val="20"/>
          <w:szCs w:val="20"/>
        </w:rPr>
        <w:t>1.1</w:t>
      </w:r>
      <w:r>
        <w:rPr>
          <w:rFonts w:asciiTheme="minorHAnsi" w:hAnsiTheme="minorHAnsi" w:cstheme="minorHAnsi"/>
          <w:b/>
          <w:sz w:val="20"/>
          <w:szCs w:val="20"/>
          <w:lang w:val="ka-GE"/>
        </w:rPr>
        <w:t>0</w:t>
      </w:r>
      <w:r w:rsidR="004409DE" w:rsidRPr="00FF382D">
        <w:rPr>
          <w:rFonts w:asciiTheme="minorHAnsi" w:hAnsiTheme="minorHAnsi" w:cstheme="minorHAnsi"/>
          <w:b/>
          <w:sz w:val="20"/>
          <w:szCs w:val="20"/>
        </w:rPr>
        <w:t>.4</w:t>
      </w:r>
      <w:r w:rsidR="003624E1" w:rsidRPr="00FF382D">
        <w:rPr>
          <w:rFonts w:asciiTheme="minorHAnsi" w:hAnsiTheme="minorHAnsi" w:cstheme="minorHAnsi"/>
          <w:sz w:val="20"/>
          <w:szCs w:val="20"/>
        </w:rPr>
        <w:t xml:space="preserve"> The Buyer</w:t>
      </w:r>
      <w:r w:rsidR="004409DE" w:rsidRPr="00FF382D">
        <w:rPr>
          <w:rFonts w:asciiTheme="minorHAnsi" w:hAnsiTheme="minorHAnsi" w:cstheme="minorHAnsi"/>
          <w:sz w:val="20"/>
          <w:szCs w:val="20"/>
        </w:rPr>
        <w:t xml:space="preserve"> reserves the right to determine the tender deadline, change the terms of the tender, or terminate the tender at any stage of its progress. Information about any of these decisions will be sent to the bidders </w:t>
      </w:r>
      <w:proofErr w:type="gramStart"/>
      <w:r w:rsidR="004409DE" w:rsidRPr="00FF382D">
        <w:rPr>
          <w:rFonts w:asciiTheme="minorHAnsi" w:hAnsiTheme="minorHAnsi" w:cstheme="minorHAnsi"/>
          <w:sz w:val="20"/>
          <w:szCs w:val="20"/>
        </w:rPr>
        <w:t>on</w:t>
      </w:r>
      <w:proofErr w:type="gramEnd"/>
      <w:r w:rsidR="004409DE" w:rsidRPr="00FF382D">
        <w:rPr>
          <w:rFonts w:asciiTheme="minorHAnsi" w:hAnsiTheme="minorHAnsi" w:cstheme="minorHAnsi"/>
          <w:sz w:val="20"/>
          <w:szCs w:val="20"/>
        </w:rPr>
        <w:t xml:space="preserve"> a timely manner.</w:t>
      </w:r>
    </w:p>
    <w:p w14:paraId="6C8C79A3" w14:textId="5F815565" w:rsidR="004409DE" w:rsidRPr="00FF382D" w:rsidRDefault="006927CA" w:rsidP="00365E75">
      <w:pPr>
        <w:tabs>
          <w:tab w:val="left" w:pos="426"/>
        </w:tabs>
        <w:spacing w:after="0" w:line="360" w:lineRule="auto"/>
        <w:ind w:left="821"/>
        <w:jc w:val="both"/>
        <w:rPr>
          <w:rFonts w:asciiTheme="minorHAnsi" w:hAnsiTheme="minorHAnsi" w:cstheme="minorHAnsi"/>
          <w:sz w:val="20"/>
          <w:szCs w:val="20"/>
        </w:rPr>
      </w:pPr>
      <w:r>
        <w:rPr>
          <w:rFonts w:asciiTheme="minorHAnsi" w:hAnsiTheme="minorHAnsi" w:cstheme="minorHAnsi"/>
          <w:b/>
          <w:sz w:val="20"/>
          <w:szCs w:val="20"/>
        </w:rPr>
        <w:t>1.1</w:t>
      </w:r>
      <w:r>
        <w:rPr>
          <w:rFonts w:asciiTheme="minorHAnsi" w:hAnsiTheme="minorHAnsi" w:cstheme="minorHAnsi"/>
          <w:b/>
          <w:sz w:val="20"/>
          <w:szCs w:val="20"/>
          <w:lang w:val="ka-GE"/>
        </w:rPr>
        <w:t>0</w:t>
      </w:r>
      <w:r w:rsidR="004409DE" w:rsidRPr="00FF382D">
        <w:rPr>
          <w:rFonts w:asciiTheme="minorHAnsi" w:hAnsiTheme="minorHAnsi" w:cstheme="minorHAnsi"/>
          <w:b/>
          <w:sz w:val="20"/>
          <w:szCs w:val="20"/>
        </w:rPr>
        <w:t>.5</w:t>
      </w:r>
      <w:r w:rsidR="003624E1" w:rsidRPr="00FF382D">
        <w:rPr>
          <w:rFonts w:asciiTheme="minorHAnsi" w:hAnsiTheme="minorHAnsi" w:cstheme="minorHAnsi"/>
          <w:sz w:val="20"/>
          <w:szCs w:val="20"/>
        </w:rPr>
        <w:t xml:space="preserve"> The Buyer</w:t>
      </w:r>
      <w:r w:rsidR="004409DE" w:rsidRPr="00FF382D">
        <w:rPr>
          <w:rFonts w:asciiTheme="minorHAnsi" w:hAnsiTheme="minorHAnsi" w:cstheme="minorHAnsi"/>
          <w:sz w:val="20"/>
          <w:szCs w:val="20"/>
        </w:rPr>
        <w:t xml:space="preserve"> Will announce the winner of the tender on a tender committee and will inform all bi</w:t>
      </w:r>
      <w:r w:rsidR="003624E1" w:rsidRPr="00FF382D">
        <w:rPr>
          <w:rFonts w:asciiTheme="minorHAnsi" w:hAnsiTheme="minorHAnsi" w:cstheme="minorHAnsi"/>
          <w:sz w:val="20"/>
          <w:szCs w:val="20"/>
        </w:rPr>
        <w:t>dders about the decision made. Georgian Water &amp; Power</w:t>
      </w:r>
      <w:r w:rsidR="004409DE" w:rsidRPr="00FF382D">
        <w:rPr>
          <w:rFonts w:asciiTheme="minorHAnsi" w:hAnsiTheme="minorHAnsi" w:cstheme="minorHAnsi"/>
          <w:sz w:val="20"/>
          <w:szCs w:val="20"/>
        </w:rPr>
        <w:t xml:space="preserve"> Ltd. is not obliged to provide oral or written explanation to bidders regarding the basis of the decisions made.</w:t>
      </w:r>
    </w:p>
    <w:p w14:paraId="64234EDC" w14:textId="5E68A782" w:rsidR="004409DE" w:rsidRPr="00FF382D" w:rsidRDefault="006927CA" w:rsidP="00365E75">
      <w:pPr>
        <w:tabs>
          <w:tab w:val="left" w:pos="426"/>
        </w:tabs>
        <w:spacing w:after="0" w:line="360" w:lineRule="auto"/>
        <w:ind w:left="821"/>
        <w:jc w:val="both"/>
        <w:rPr>
          <w:rFonts w:asciiTheme="minorHAnsi" w:hAnsiTheme="minorHAnsi" w:cstheme="minorHAnsi"/>
          <w:sz w:val="20"/>
          <w:szCs w:val="20"/>
        </w:rPr>
      </w:pPr>
      <w:r>
        <w:rPr>
          <w:rFonts w:asciiTheme="minorHAnsi" w:hAnsiTheme="minorHAnsi" w:cstheme="minorHAnsi"/>
          <w:b/>
          <w:sz w:val="20"/>
          <w:szCs w:val="20"/>
        </w:rPr>
        <w:lastRenderedPageBreak/>
        <w:t>1.1</w:t>
      </w:r>
      <w:r>
        <w:rPr>
          <w:rFonts w:asciiTheme="minorHAnsi" w:hAnsiTheme="minorHAnsi" w:cstheme="minorHAnsi"/>
          <w:b/>
          <w:sz w:val="20"/>
          <w:szCs w:val="20"/>
          <w:lang w:val="ka-GE"/>
        </w:rPr>
        <w:t>0</w:t>
      </w:r>
      <w:r w:rsidR="004409DE" w:rsidRPr="00FF382D">
        <w:rPr>
          <w:rFonts w:asciiTheme="minorHAnsi" w:hAnsiTheme="minorHAnsi" w:cstheme="minorHAnsi"/>
          <w:b/>
          <w:sz w:val="20"/>
          <w:szCs w:val="20"/>
        </w:rPr>
        <w:t>.6</w:t>
      </w:r>
      <w:r w:rsidR="003624E1" w:rsidRPr="00FF382D">
        <w:rPr>
          <w:rFonts w:asciiTheme="minorHAnsi" w:hAnsiTheme="minorHAnsi" w:cstheme="minorHAnsi"/>
          <w:sz w:val="20"/>
          <w:szCs w:val="20"/>
        </w:rPr>
        <w:t xml:space="preserve"> The Buyer </w:t>
      </w:r>
      <w:r w:rsidR="004409DE" w:rsidRPr="00FF382D">
        <w:rPr>
          <w:rFonts w:asciiTheme="minorHAnsi" w:hAnsiTheme="minorHAnsi" w:cstheme="minorHAnsi"/>
          <w:sz w:val="20"/>
          <w:szCs w:val="20"/>
        </w:rPr>
        <w:t xml:space="preserve">reserves the right to check/verify any information received from bidders, as well as to obtain information about the bidding company or its activities. If it is proved that the information provided by the bidder is incorrect or falsified, the bidder will be disqualified. </w:t>
      </w:r>
      <w:r w:rsidR="003624E1" w:rsidRPr="00FF382D">
        <w:rPr>
          <w:rFonts w:asciiTheme="minorHAnsi" w:hAnsiTheme="minorHAnsi" w:cstheme="minorHAnsi"/>
          <w:sz w:val="20"/>
          <w:szCs w:val="20"/>
        </w:rPr>
        <w:t xml:space="preserve"> </w:t>
      </w:r>
    </w:p>
    <w:p w14:paraId="39953673" w14:textId="33B0A5DB" w:rsidR="004409DE" w:rsidRPr="00FF382D" w:rsidRDefault="006927CA" w:rsidP="00365E75">
      <w:pPr>
        <w:tabs>
          <w:tab w:val="left" w:pos="426"/>
        </w:tabs>
        <w:spacing w:after="0"/>
        <w:ind w:left="821"/>
        <w:jc w:val="both"/>
        <w:rPr>
          <w:rFonts w:asciiTheme="minorHAnsi" w:hAnsiTheme="minorHAnsi" w:cstheme="minorHAnsi"/>
          <w:sz w:val="20"/>
          <w:szCs w:val="20"/>
        </w:rPr>
      </w:pPr>
      <w:r>
        <w:rPr>
          <w:rFonts w:asciiTheme="minorHAnsi" w:hAnsiTheme="minorHAnsi" w:cstheme="minorHAnsi"/>
          <w:b/>
          <w:sz w:val="20"/>
          <w:szCs w:val="20"/>
        </w:rPr>
        <w:t>1.1</w:t>
      </w:r>
      <w:r>
        <w:rPr>
          <w:rFonts w:asciiTheme="minorHAnsi" w:hAnsiTheme="minorHAnsi" w:cstheme="minorHAnsi"/>
          <w:b/>
          <w:sz w:val="20"/>
          <w:szCs w:val="20"/>
          <w:lang w:val="ka-GE"/>
        </w:rPr>
        <w:t>0</w:t>
      </w:r>
      <w:r w:rsidR="004409DE" w:rsidRPr="00FF382D">
        <w:rPr>
          <w:rFonts w:asciiTheme="minorHAnsi" w:hAnsiTheme="minorHAnsi" w:cstheme="minorHAnsi"/>
          <w:b/>
          <w:sz w:val="20"/>
          <w:szCs w:val="20"/>
        </w:rPr>
        <w:t>.7</w:t>
      </w:r>
      <w:r w:rsidR="004409DE" w:rsidRPr="00FF382D">
        <w:rPr>
          <w:rFonts w:asciiTheme="minorHAnsi" w:hAnsiTheme="minorHAnsi" w:cstheme="minorHAnsi"/>
          <w:sz w:val="20"/>
          <w:szCs w:val="20"/>
        </w:rPr>
        <w:t xml:space="preserve"> </w:t>
      </w:r>
      <w:r w:rsidR="003624E1" w:rsidRPr="00FF382D">
        <w:rPr>
          <w:rFonts w:asciiTheme="minorHAnsi" w:hAnsiTheme="minorHAnsi" w:cstheme="minorHAnsi"/>
          <w:sz w:val="20"/>
          <w:szCs w:val="20"/>
        </w:rPr>
        <w:t>The Buyer</w:t>
      </w:r>
      <w:r w:rsidR="00D708B8" w:rsidRPr="00FF382D">
        <w:rPr>
          <w:rFonts w:asciiTheme="minorHAnsi" w:hAnsiTheme="minorHAnsi" w:cstheme="minorHAnsi"/>
          <w:sz w:val="20"/>
          <w:szCs w:val="20"/>
          <w:lang w:val="ka-GE"/>
        </w:rPr>
        <w:t xml:space="preserve"> </w:t>
      </w:r>
      <w:proofErr w:type="spellStart"/>
      <w:r w:rsidR="00D708B8" w:rsidRPr="00FF382D">
        <w:rPr>
          <w:rFonts w:asciiTheme="minorHAnsi" w:hAnsiTheme="minorHAnsi" w:cstheme="minorHAnsi"/>
          <w:sz w:val="20"/>
          <w:szCs w:val="20"/>
          <w:lang w:val="ka-GE"/>
        </w:rPr>
        <w:t>shall</w:t>
      </w:r>
      <w:proofErr w:type="spellEnd"/>
      <w:r w:rsidR="00D708B8" w:rsidRPr="00FF382D">
        <w:rPr>
          <w:rFonts w:asciiTheme="minorHAnsi" w:hAnsiTheme="minorHAnsi" w:cstheme="minorHAnsi"/>
          <w:sz w:val="20"/>
          <w:szCs w:val="20"/>
          <w:lang w:val="ka-GE"/>
        </w:rPr>
        <w:t xml:space="preserve"> </w:t>
      </w:r>
      <w:proofErr w:type="spellStart"/>
      <w:r w:rsidR="00D708B8" w:rsidRPr="00FF382D">
        <w:rPr>
          <w:rFonts w:asciiTheme="minorHAnsi" w:hAnsiTheme="minorHAnsi" w:cstheme="minorHAnsi"/>
          <w:sz w:val="20"/>
          <w:szCs w:val="20"/>
          <w:lang w:val="ka-GE"/>
        </w:rPr>
        <w:t>not</w:t>
      </w:r>
      <w:proofErr w:type="spellEnd"/>
      <w:r w:rsidR="00D708B8" w:rsidRPr="00FF382D">
        <w:rPr>
          <w:rFonts w:asciiTheme="minorHAnsi" w:hAnsiTheme="minorHAnsi" w:cstheme="minorHAnsi"/>
          <w:sz w:val="20"/>
          <w:szCs w:val="20"/>
          <w:lang w:val="ka-GE"/>
        </w:rPr>
        <w:t xml:space="preserve"> </w:t>
      </w:r>
      <w:proofErr w:type="spellStart"/>
      <w:r w:rsidR="00D708B8" w:rsidRPr="00FF382D">
        <w:rPr>
          <w:rFonts w:asciiTheme="minorHAnsi" w:hAnsiTheme="minorHAnsi" w:cstheme="minorHAnsi"/>
          <w:sz w:val="20"/>
          <w:szCs w:val="20"/>
          <w:lang w:val="ka-GE"/>
        </w:rPr>
        <w:t>receive</w:t>
      </w:r>
      <w:proofErr w:type="spellEnd"/>
      <w:r w:rsidR="00D708B8" w:rsidRPr="00FF382D">
        <w:rPr>
          <w:rFonts w:asciiTheme="minorHAnsi" w:hAnsiTheme="minorHAnsi" w:cstheme="minorHAnsi"/>
          <w:sz w:val="20"/>
          <w:szCs w:val="20"/>
          <w:lang w:val="ka-GE"/>
        </w:rPr>
        <w:t xml:space="preserve"> </w:t>
      </w:r>
      <w:proofErr w:type="spellStart"/>
      <w:r w:rsidR="00D708B8" w:rsidRPr="00FF382D">
        <w:rPr>
          <w:rFonts w:asciiTheme="minorHAnsi" w:hAnsiTheme="minorHAnsi" w:cstheme="minorHAnsi"/>
          <w:sz w:val="20"/>
          <w:szCs w:val="20"/>
          <w:lang w:val="ka-GE"/>
        </w:rPr>
        <w:t>any</w:t>
      </w:r>
      <w:proofErr w:type="spellEnd"/>
      <w:r w:rsidR="00D708B8" w:rsidRPr="00FF382D">
        <w:rPr>
          <w:rFonts w:asciiTheme="minorHAnsi" w:hAnsiTheme="minorHAnsi" w:cstheme="minorHAnsi"/>
          <w:sz w:val="20"/>
          <w:szCs w:val="20"/>
          <w:lang w:val="ka-GE"/>
        </w:rPr>
        <w:t xml:space="preserve"> </w:t>
      </w:r>
      <w:proofErr w:type="spellStart"/>
      <w:r w:rsidR="00D708B8" w:rsidRPr="00FF382D">
        <w:rPr>
          <w:rFonts w:asciiTheme="minorHAnsi" w:hAnsiTheme="minorHAnsi" w:cstheme="minorHAnsi"/>
          <w:sz w:val="20"/>
          <w:szCs w:val="20"/>
          <w:lang w:val="ka-GE"/>
        </w:rPr>
        <w:t>oral</w:t>
      </w:r>
      <w:proofErr w:type="spellEnd"/>
      <w:r w:rsidR="00D708B8" w:rsidRPr="00FF382D">
        <w:rPr>
          <w:rFonts w:asciiTheme="minorHAnsi" w:hAnsiTheme="minorHAnsi" w:cstheme="minorHAnsi"/>
          <w:sz w:val="20"/>
          <w:szCs w:val="20"/>
          <w:lang w:val="ka-GE"/>
        </w:rPr>
        <w:t xml:space="preserve"> </w:t>
      </w:r>
      <w:proofErr w:type="spellStart"/>
      <w:r w:rsidR="00D708B8" w:rsidRPr="00FF382D">
        <w:rPr>
          <w:rFonts w:asciiTheme="minorHAnsi" w:hAnsiTheme="minorHAnsi" w:cstheme="minorHAnsi"/>
          <w:sz w:val="20"/>
          <w:szCs w:val="20"/>
          <w:lang w:val="ka-GE"/>
        </w:rPr>
        <w:t>question</w:t>
      </w:r>
      <w:proofErr w:type="spellEnd"/>
      <w:r w:rsidR="00D708B8" w:rsidRPr="00FF382D">
        <w:rPr>
          <w:rFonts w:asciiTheme="minorHAnsi" w:hAnsiTheme="minorHAnsi" w:cstheme="minorHAnsi"/>
          <w:sz w:val="20"/>
          <w:szCs w:val="20"/>
          <w:lang w:val="ka-GE"/>
        </w:rPr>
        <w:t xml:space="preserve"> </w:t>
      </w:r>
      <w:proofErr w:type="spellStart"/>
      <w:r w:rsidR="00D708B8" w:rsidRPr="00FF382D">
        <w:rPr>
          <w:rFonts w:asciiTheme="minorHAnsi" w:hAnsiTheme="minorHAnsi" w:cstheme="minorHAnsi"/>
          <w:sz w:val="20"/>
          <w:szCs w:val="20"/>
          <w:lang w:val="ka-GE"/>
        </w:rPr>
        <w:t>for</w:t>
      </w:r>
      <w:proofErr w:type="spellEnd"/>
      <w:r w:rsidR="00D708B8" w:rsidRPr="00FF382D">
        <w:rPr>
          <w:rFonts w:asciiTheme="minorHAnsi" w:hAnsiTheme="minorHAnsi" w:cstheme="minorHAnsi"/>
          <w:sz w:val="20"/>
          <w:szCs w:val="20"/>
          <w:lang w:val="ka-GE"/>
        </w:rPr>
        <w:t xml:space="preserve"> </w:t>
      </w:r>
      <w:proofErr w:type="spellStart"/>
      <w:r w:rsidR="00D708B8" w:rsidRPr="00FF382D">
        <w:rPr>
          <w:rFonts w:asciiTheme="minorHAnsi" w:hAnsiTheme="minorHAnsi" w:cstheme="minorHAnsi"/>
          <w:sz w:val="20"/>
          <w:szCs w:val="20"/>
          <w:lang w:val="ka-GE"/>
        </w:rPr>
        <w:t>the</w:t>
      </w:r>
      <w:proofErr w:type="spellEnd"/>
      <w:r w:rsidR="00D708B8" w:rsidRPr="00FF382D">
        <w:rPr>
          <w:rFonts w:asciiTheme="minorHAnsi" w:hAnsiTheme="minorHAnsi" w:cstheme="minorHAnsi"/>
          <w:sz w:val="20"/>
          <w:szCs w:val="20"/>
          <w:lang w:val="ka-GE"/>
        </w:rPr>
        <w:t xml:space="preserve"> </w:t>
      </w:r>
      <w:proofErr w:type="spellStart"/>
      <w:r w:rsidR="00D708B8" w:rsidRPr="00FF382D">
        <w:rPr>
          <w:rFonts w:asciiTheme="minorHAnsi" w:hAnsiTheme="minorHAnsi" w:cstheme="minorHAnsi"/>
          <w:sz w:val="20"/>
          <w:szCs w:val="20"/>
          <w:lang w:val="ka-GE"/>
        </w:rPr>
        <w:t>purpose</w:t>
      </w:r>
      <w:proofErr w:type="spellEnd"/>
      <w:r w:rsidR="00D708B8" w:rsidRPr="00FF382D">
        <w:rPr>
          <w:rFonts w:asciiTheme="minorHAnsi" w:hAnsiTheme="minorHAnsi" w:cstheme="minorHAnsi"/>
          <w:sz w:val="20"/>
          <w:szCs w:val="20"/>
          <w:lang w:val="ka-GE"/>
        </w:rPr>
        <w:t xml:space="preserve"> </w:t>
      </w:r>
      <w:proofErr w:type="spellStart"/>
      <w:r w:rsidR="00D708B8" w:rsidRPr="00FF382D">
        <w:rPr>
          <w:rFonts w:asciiTheme="minorHAnsi" w:hAnsiTheme="minorHAnsi" w:cstheme="minorHAnsi"/>
          <w:sz w:val="20"/>
          <w:szCs w:val="20"/>
          <w:lang w:val="ka-GE"/>
        </w:rPr>
        <w:t>of</w:t>
      </w:r>
      <w:proofErr w:type="spellEnd"/>
      <w:r w:rsidR="00D708B8" w:rsidRPr="00FF382D">
        <w:rPr>
          <w:rFonts w:asciiTheme="minorHAnsi" w:hAnsiTheme="minorHAnsi" w:cstheme="minorHAnsi"/>
          <w:sz w:val="20"/>
          <w:szCs w:val="20"/>
          <w:lang w:val="ka-GE"/>
        </w:rPr>
        <w:t xml:space="preserve"> </w:t>
      </w:r>
      <w:proofErr w:type="spellStart"/>
      <w:r w:rsidR="00D708B8" w:rsidRPr="00FF382D">
        <w:rPr>
          <w:rFonts w:asciiTheme="minorHAnsi" w:hAnsiTheme="minorHAnsi" w:cstheme="minorHAnsi"/>
          <w:sz w:val="20"/>
          <w:szCs w:val="20"/>
          <w:lang w:val="ka-GE"/>
        </w:rPr>
        <w:t>get</w:t>
      </w:r>
      <w:r w:rsidR="004409DE" w:rsidRPr="00FF382D">
        <w:rPr>
          <w:rFonts w:asciiTheme="minorHAnsi" w:hAnsiTheme="minorHAnsi" w:cstheme="minorHAnsi"/>
          <w:sz w:val="20"/>
          <w:szCs w:val="20"/>
          <w:lang w:val="ka-GE"/>
        </w:rPr>
        <w:t>ting</w:t>
      </w:r>
      <w:proofErr w:type="spellEnd"/>
      <w:r w:rsidR="004409DE" w:rsidRPr="00FF382D">
        <w:rPr>
          <w:rFonts w:asciiTheme="minorHAnsi" w:hAnsiTheme="minorHAnsi" w:cstheme="minorHAnsi"/>
          <w:sz w:val="20"/>
          <w:szCs w:val="20"/>
          <w:lang w:val="ka-GE"/>
        </w:rPr>
        <w:t xml:space="preserve"> </w:t>
      </w:r>
      <w:proofErr w:type="spellStart"/>
      <w:proofErr w:type="gramStart"/>
      <w:r w:rsidR="004409DE" w:rsidRPr="00FF382D">
        <w:rPr>
          <w:rFonts w:asciiTheme="minorHAnsi" w:hAnsiTheme="minorHAnsi" w:cstheme="minorHAnsi"/>
          <w:sz w:val="20"/>
          <w:szCs w:val="20"/>
          <w:lang w:val="ka-GE"/>
        </w:rPr>
        <w:t>the</w:t>
      </w:r>
      <w:proofErr w:type="spellEnd"/>
      <w:r w:rsidR="004409DE" w:rsidRPr="00FF382D">
        <w:rPr>
          <w:rFonts w:asciiTheme="minorHAnsi" w:hAnsiTheme="minorHAnsi" w:cstheme="minorHAnsi"/>
          <w:sz w:val="20"/>
          <w:szCs w:val="20"/>
          <w:lang w:val="ka-GE"/>
        </w:rPr>
        <w:t xml:space="preserve"> </w:t>
      </w:r>
      <w:proofErr w:type="spellStart"/>
      <w:r w:rsidR="004409DE" w:rsidRPr="00FF382D">
        <w:rPr>
          <w:rFonts w:asciiTheme="minorHAnsi" w:hAnsiTheme="minorHAnsi" w:cstheme="minorHAnsi"/>
          <w:sz w:val="20"/>
          <w:szCs w:val="20"/>
          <w:lang w:val="ka-GE"/>
        </w:rPr>
        <w:t>additional</w:t>
      </w:r>
      <w:proofErr w:type="spellEnd"/>
      <w:proofErr w:type="gramEnd"/>
      <w:r w:rsidR="004409DE" w:rsidRPr="00FF382D">
        <w:rPr>
          <w:rFonts w:asciiTheme="minorHAnsi" w:hAnsiTheme="minorHAnsi" w:cstheme="minorHAnsi"/>
          <w:sz w:val="20"/>
          <w:szCs w:val="20"/>
          <w:lang w:val="ka-GE"/>
        </w:rPr>
        <w:t xml:space="preserve"> </w:t>
      </w:r>
      <w:proofErr w:type="spellStart"/>
      <w:r w:rsidR="004409DE" w:rsidRPr="00FF382D">
        <w:rPr>
          <w:rFonts w:asciiTheme="minorHAnsi" w:hAnsiTheme="minorHAnsi" w:cstheme="minorHAnsi"/>
          <w:sz w:val="20"/>
          <w:szCs w:val="20"/>
          <w:lang w:val="ka-GE"/>
        </w:rPr>
        <w:t>information</w:t>
      </w:r>
      <w:proofErr w:type="spellEnd"/>
      <w:r w:rsidR="004409DE" w:rsidRPr="00FF382D">
        <w:rPr>
          <w:rFonts w:asciiTheme="minorHAnsi" w:hAnsiTheme="minorHAnsi" w:cstheme="minorHAnsi"/>
          <w:sz w:val="20"/>
          <w:szCs w:val="20"/>
          <w:lang w:val="ka-GE"/>
        </w:rPr>
        <w:t>.</w:t>
      </w:r>
      <w:r w:rsidR="00D708B8" w:rsidRPr="00FF382D">
        <w:rPr>
          <w:rFonts w:asciiTheme="minorHAnsi" w:hAnsiTheme="minorHAnsi" w:cstheme="minorHAnsi"/>
          <w:sz w:val="20"/>
          <w:szCs w:val="20"/>
          <w:lang w:val="ka-GE"/>
        </w:rPr>
        <w:t xml:space="preserve"> </w:t>
      </w:r>
    </w:p>
    <w:p w14:paraId="2C569C2A" w14:textId="77777777" w:rsidR="003624E1" w:rsidRPr="00FF382D" w:rsidRDefault="004409DE" w:rsidP="00365E75">
      <w:pPr>
        <w:tabs>
          <w:tab w:val="left" w:pos="426"/>
        </w:tabs>
        <w:spacing w:before="120" w:after="0" w:line="360" w:lineRule="auto"/>
        <w:jc w:val="both"/>
        <w:rPr>
          <w:rFonts w:asciiTheme="minorHAnsi" w:hAnsiTheme="minorHAnsi" w:cstheme="minorHAnsi"/>
          <w:sz w:val="20"/>
          <w:szCs w:val="20"/>
          <w:lang w:val="ka-GE"/>
        </w:rPr>
      </w:pPr>
      <w:r w:rsidRPr="00FF382D">
        <w:rPr>
          <w:rFonts w:asciiTheme="minorHAnsi" w:hAnsiTheme="minorHAnsi" w:cstheme="minorHAnsi"/>
          <w:sz w:val="20"/>
          <w:szCs w:val="20"/>
        </w:rPr>
        <w:t xml:space="preserve">Note: </w:t>
      </w:r>
      <w:proofErr w:type="spellStart"/>
      <w:r w:rsidR="00D708B8" w:rsidRPr="00FF382D">
        <w:rPr>
          <w:rFonts w:asciiTheme="minorHAnsi" w:hAnsiTheme="minorHAnsi" w:cstheme="minorHAnsi"/>
          <w:sz w:val="20"/>
          <w:szCs w:val="20"/>
          <w:lang w:val="ka-GE"/>
        </w:rPr>
        <w:t>Any</w:t>
      </w:r>
      <w:proofErr w:type="spellEnd"/>
      <w:r w:rsidR="00D708B8" w:rsidRPr="00FF382D">
        <w:rPr>
          <w:rFonts w:asciiTheme="minorHAnsi" w:hAnsiTheme="minorHAnsi" w:cstheme="minorHAnsi"/>
          <w:sz w:val="20"/>
          <w:szCs w:val="20"/>
          <w:lang w:val="ka-GE"/>
        </w:rPr>
        <w:t xml:space="preserve"> </w:t>
      </w:r>
      <w:proofErr w:type="spellStart"/>
      <w:r w:rsidR="00D708B8" w:rsidRPr="00FF382D">
        <w:rPr>
          <w:rFonts w:asciiTheme="minorHAnsi" w:hAnsiTheme="minorHAnsi" w:cstheme="minorHAnsi"/>
          <w:sz w:val="20"/>
          <w:szCs w:val="20"/>
          <w:lang w:val="ka-GE"/>
        </w:rPr>
        <w:t>information</w:t>
      </w:r>
      <w:proofErr w:type="spellEnd"/>
      <w:r w:rsidR="00D708B8" w:rsidRPr="00FF382D">
        <w:rPr>
          <w:rFonts w:asciiTheme="minorHAnsi" w:hAnsiTheme="minorHAnsi" w:cstheme="minorHAnsi"/>
          <w:sz w:val="20"/>
          <w:szCs w:val="20"/>
          <w:lang w:val="ka-GE"/>
        </w:rPr>
        <w:t xml:space="preserve"> </w:t>
      </w:r>
      <w:proofErr w:type="spellStart"/>
      <w:r w:rsidR="00D708B8" w:rsidRPr="00FF382D">
        <w:rPr>
          <w:rFonts w:asciiTheme="minorHAnsi" w:hAnsiTheme="minorHAnsi" w:cstheme="minorHAnsi"/>
          <w:sz w:val="20"/>
          <w:szCs w:val="20"/>
          <w:lang w:val="ka-GE"/>
        </w:rPr>
        <w:t>obtained</w:t>
      </w:r>
      <w:proofErr w:type="spellEnd"/>
      <w:r w:rsidR="00D708B8" w:rsidRPr="00FF382D">
        <w:rPr>
          <w:rFonts w:asciiTheme="minorHAnsi" w:hAnsiTheme="minorHAnsi" w:cstheme="minorHAnsi"/>
          <w:sz w:val="20"/>
          <w:szCs w:val="20"/>
          <w:lang w:val="ka-GE"/>
        </w:rPr>
        <w:t xml:space="preserve"> </w:t>
      </w:r>
      <w:proofErr w:type="spellStart"/>
      <w:r w:rsidR="00D708B8" w:rsidRPr="00FF382D">
        <w:rPr>
          <w:rFonts w:asciiTheme="minorHAnsi" w:hAnsiTheme="minorHAnsi" w:cstheme="minorHAnsi"/>
          <w:sz w:val="20"/>
          <w:szCs w:val="20"/>
          <w:lang w:val="ka-GE"/>
        </w:rPr>
        <w:t>otherwise</w:t>
      </w:r>
      <w:proofErr w:type="spellEnd"/>
      <w:r w:rsidR="00D708B8" w:rsidRPr="00FF382D">
        <w:rPr>
          <w:rFonts w:asciiTheme="minorHAnsi" w:hAnsiTheme="minorHAnsi" w:cstheme="minorHAnsi"/>
          <w:sz w:val="20"/>
          <w:szCs w:val="20"/>
          <w:lang w:val="ka-GE"/>
        </w:rPr>
        <w:t xml:space="preserve"> </w:t>
      </w:r>
      <w:proofErr w:type="spellStart"/>
      <w:r w:rsidR="00D708B8" w:rsidRPr="00FF382D">
        <w:rPr>
          <w:rFonts w:asciiTheme="minorHAnsi" w:hAnsiTheme="minorHAnsi" w:cstheme="minorHAnsi"/>
          <w:sz w:val="20"/>
          <w:szCs w:val="20"/>
          <w:lang w:val="ka-GE"/>
        </w:rPr>
        <w:t>shall</w:t>
      </w:r>
      <w:proofErr w:type="spellEnd"/>
      <w:r w:rsidR="00D708B8" w:rsidRPr="00FF382D">
        <w:rPr>
          <w:rFonts w:asciiTheme="minorHAnsi" w:hAnsiTheme="minorHAnsi" w:cstheme="minorHAnsi"/>
          <w:sz w:val="20"/>
          <w:szCs w:val="20"/>
          <w:lang w:val="ka-GE"/>
        </w:rPr>
        <w:t xml:space="preserve"> </w:t>
      </w:r>
      <w:proofErr w:type="spellStart"/>
      <w:r w:rsidR="00D708B8" w:rsidRPr="00FF382D">
        <w:rPr>
          <w:rFonts w:asciiTheme="minorHAnsi" w:hAnsiTheme="minorHAnsi" w:cstheme="minorHAnsi"/>
          <w:sz w:val="20"/>
          <w:szCs w:val="20"/>
          <w:lang w:val="ka-GE"/>
        </w:rPr>
        <w:t>be</w:t>
      </w:r>
      <w:proofErr w:type="spellEnd"/>
      <w:r w:rsidR="00D708B8" w:rsidRPr="00FF382D">
        <w:rPr>
          <w:rFonts w:asciiTheme="minorHAnsi" w:hAnsiTheme="minorHAnsi" w:cstheme="minorHAnsi"/>
          <w:sz w:val="20"/>
          <w:szCs w:val="20"/>
          <w:lang w:val="ka-GE"/>
        </w:rPr>
        <w:t xml:space="preserve"> </w:t>
      </w:r>
      <w:proofErr w:type="spellStart"/>
      <w:r w:rsidR="00D708B8" w:rsidRPr="00FF382D">
        <w:rPr>
          <w:rFonts w:asciiTheme="minorHAnsi" w:hAnsiTheme="minorHAnsi" w:cstheme="minorHAnsi"/>
          <w:sz w:val="20"/>
          <w:szCs w:val="20"/>
          <w:lang w:val="ka-GE"/>
        </w:rPr>
        <w:t>deemed</w:t>
      </w:r>
      <w:proofErr w:type="spellEnd"/>
      <w:r w:rsidR="00D708B8" w:rsidRPr="00FF382D">
        <w:rPr>
          <w:rFonts w:asciiTheme="minorHAnsi" w:hAnsiTheme="minorHAnsi" w:cstheme="minorHAnsi"/>
          <w:sz w:val="20"/>
          <w:szCs w:val="20"/>
          <w:lang w:val="ka-GE"/>
        </w:rPr>
        <w:t xml:space="preserve"> </w:t>
      </w:r>
      <w:proofErr w:type="spellStart"/>
      <w:r w:rsidR="00D708B8" w:rsidRPr="00FF382D">
        <w:rPr>
          <w:rFonts w:asciiTheme="minorHAnsi" w:hAnsiTheme="minorHAnsi" w:cstheme="minorHAnsi"/>
          <w:sz w:val="20"/>
          <w:szCs w:val="20"/>
          <w:lang w:val="ka-GE"/>
        </w:rPr>
        <w:t>unoff</w:t>
      </w:r>
      <w:r w:rsidR="003624E1" w:rsidRPr="00FF382D">
        <w:rPr>
          <w:rFonts w:asciiTheme="minorHAnsi" w:hAnsiTheme="minorHAnsi" w:cstheme="minorHAnsi"/>
          <w:sz w:val="20"/>
          <w:szCs w:val="20"/>
          <w:lang w:val="ka-GE"/>
        </w:rPr>
        <w:t>icial</w:t>
      </w:r>
      <w:proofErr w:type="spellEnd"/>
      <w:r w:rsidR="003624E1" w:rsidRPr="00FF382D">
        <w:rPr>
          <w:rFonts w:asciiTheme="minorHAnsi" w:hAnsiTheme="minorHAnsi" w:cstheme="minorHAnsi"/>
          <w:sz w:val="20"/>
          <w:szCs w:val="20"/>
          <w:lang w:val="ka-GE"/>
        </w:rPr>
        <w:t xml:space="preserve"> and </w:t>
      </w:r>
      <w:proofErr w:type="spellStart"/>
      <w:r w:rsidR="003624E1" w:rsidRPr="00FF382D">
        <w:rPr>
          <w:rFonts w:asciiTheme="minorHAnsi" w:hAnsiTheme="minorHAnsi" w:cstheme="minorHAnsi"/>
          <w:sz w:val="20"/>
          <w:szCs w:val="20"/>
          <w:lang w:val="ka-GE"/>
        </w:rPr>
        <w:t>lay</w:t>
      </w:r>
      <w:proofErr w:type="spellEnd"/>
      <w:r w:rsidR="003624E1" w:rsidRPr="00FF382D">
        <w:rPr>
          <w:rFonts w:asciiTheme="minorHAnsi" w:hAnsiTheme="minorHAnsi" w:cstheme="minorHAnsi"/>
          <w:sz w:val="20"/>
          <w:szCs w:val="20"/>
          <w:lang w:val="ka-GE"/>
        </w:rPr>
        <w:t xml:space="preserve"> </w:t>
      </w:r>
      <w:proofErr w:type="spellStart"/>
      <w:r w:rsidR="003624E1" w:rsidRPr="00FF382D">
        <w:rPr>
          <w:rFonts w:asciiTheme="minorHAnsi" w:hAnsiTheme="minorHAnsi" w:cstheme="minorHAnsi"/>
          <w:sz w:val="20"/>
          <w:szCs w:val="20"/>
          <w:lang w:val="ka-GE"/>
        </w:rPr>
        <w:t>no</w:t>
      </w:r>
      <w:proofErr w:type="spellEnd"/>
      <w:r w:rsidR="003624E1" w:rsidRPr="00FF382D">
        <w:rPr>
          <w:rFonts w:asciiTheme="minorHAnsi" w:hAnsiTheme="minorHAnsi" w:cstheme="minorHAnsi"/>
          <w:sz w:val="20"/>
          <w:szCs w:val="20"/>
          <w:lang w:val="ka-GE"/>
        </w:rPr>
        <w:t xml:space="preserve"> </w:t>
      </w:r>
      <w:proofErr w:type="spellStart"/>
      <w:r w:rsidR="003624E1" w:rsidRPr="00FF382D">
        <w:rPr>
          <w:rFonts w:asciiTheme="minorHAnsi" w:hAnsiTheme="minorHAnsi" w:cstheme="minorHAnsi"/>
          <w:sz w:val="20"/>
          <w:szCs w:val="20"/>
          <w:lang w:val="ka-GE"/>
        </w:rPr>
        <w:t>obligation</w:t>
      </w:r>
      <w:proofErr w:type="spellEnd"/>
      <w:r w:rsidR="003624E1" w:rsidRPr="00FF382D">
        <w:rPr>
          <w:rFonts w:asciiTheme="minorHAnsi" w:hAnsiTheme="minorHAnsi" w:cstheme="minorHAnsi"/>
          <w:sz w:val="20"/>
          <w:szCs w:val="20"/>
          <w:lang w:val="ka-GE"/>
        </w:rPr>
        <w:t xml:space="preserve"> </w:t>
      </w:r>
      <w:proofErr w:type="spellStart"/>
      <w:r w:rsidR="003624E1" w:rsidRPr="00FF382D">
        <w:rPr>
          <w:rFonts w:asciiTheme="minorHAnsi" w:hAnsiTheme="minorHAnsi" w:cstheme="minorHAnsi"/>
          <w:sz w:val="20"/>
          <w:szCs w:val="20"/>
          <w:lang w:val="ka-GE"/>
        </w:rPr>
        <w:t>on</w:t>
      </w:r>
      <w:proofErr w:type="spellEnd"/>
      <w:r w:rsidR="003624E1" w:rsidRPr="00FF382D">
        <w:rPr>
          <w:rFonts w:asciiTheme="minorHAnsi" w:hAnsiTheme="minorHAnsi" w:cstheme="minorHAnsi"/>
          <w:sz w:val="20"/>
          <w:szCs w:val="20"/>
          <w:lang w:val="ka-GE"/>
        </w:rPr>
        <w:t xml:space="preserve"> </w:t>
      </w:r>
      <w:r w:rsidR="003624E1" w:rsidRPr="00FF382D">
        <w:rPr>
          <w:rFonts w:asciiTheme="minorHAnsi" w:hAnsiTheme="minorHAnsi" w:cstheme="minorHAnsi"/>
          <w:sz w:val="20"/>
          <w:szCs w:val="20"/>
        </w:rPr>
        <w:t>The Buyer</w:t>
      </w:r>
      <w:r w:rsidR="00D708B8" w:rsidRPr="00FF382D">
        <w:rPr>
          <w:rFonts w:asciiTheme="minorHAnsi" w:hAnsiTheme="minorHAnsi" w:cstheme="minorHAnsi"/>
          <w:sz w:val="20"/>
          <w:szCs w:val="20"/>
          <w:lang w:val="ka-GE"/>
        </w:rPr>
        <w:t>.</w:t>
      </w:r>
    </w:p>
    <w:p w14:paraId="11B1CE8D" w14:textId="77777777" w:rsidR="003624E1" w:rsidRPr="00FF382D" w:rsidRDefault="003624E1" w:rsidP="00365E75">
      <w:pPr>
        <w:tabs>
          <w:tab w:val="left" w:pos="426"/>
        </w:tabs>
        <w:spacing w:before="120" w:after="0" w:line="360" w:lineRule="auto"/>
        <w:jc w:val="both"/>
        <w:rPr>
          <w:rFonts w:asciiTheme="minorHAnsi" w:hAnsiTheme="minorHAnsi" w:cstheme="minorHAnsi"/>
          <w:sz w:val="20"/>
          <w:szCs w:val="20"/>
          <w:lang w:val="ka-GE"/>
        </w:rPr>
      </w:pPr>
    </w:p>
    <w:p w14:paraId="6D4DC226" w14:textId="77777777" w:rsidR="004409DE" w:rsidRPr="00FF382D" w:rsidRDefault="003624E1" w:rsidP="00365E75">
      <w:pPr>
        <w:pStyle w:val="ListParagraph"/>
        <w:numPr>
          <w:ilvl w:val="1"/>
          <w:numId w:val="25"/>
        </w:numPr>
        <w:spacing w:after="0" w:line="360" w:lineRule="auto"/>
        <w:jc w:val="both"/>
        <w:rPr>
          <w:rFonts w:asciiTheme="minorHAnsi" w:hAnsiTheme="minorHAnsi" w:cstheme="minorHAnsi"/>
          <w:b/>
          <w:sz w:val="20"/>
          <w:szCs w:val="20"/>
          <w:lang w:val="ka-GE"/>
        </w:rPr>
      </w:pPr>
      <w:r w:rsidRPr="00FF382D">
        <w:rPr>
          <w:rFonts w:asciiTheme="minorHAnsi" w:hAnsiTheme="minorHAnsi" w:cstheme="minorHAnsi"/>
          <w:b/>
          <w:sz w:val="20"/>
          <w:szCs w:val="20"/>
        </w:rPr>
        <w:t xml:space="preserve"> </w:t>
      </w:r>
      <w:r w:rsidR="004409DE" w:rsidRPr="00FF382D">
        <w:rPr>
          <w:rFonts w:asciiTheme="minorHAnsi" w:hAnsiTheme="minorHAnsi" w:cstheme="minorHAnsi"/>
          <w:b/>
          <w:sz w:val="20"/>
          <w:szCs w:val="20"/>
        </w:rPr>
        <w:t>Info</w:t>
      </w:r>
      <w:r w:rsidR="002337F6" w:rsidRPr="00FF382D">
        <w:rPr>
          <w:rFonts w:asciiTheme="minorHAnsi" w:hAnsiTheme="minorHAnsi" w:cstheme="minorHAnsi"/>
          <w:b/>
          <w:sz w:val="20"/>
          <w:szCs w:val="20"/>
        </w:rPr>
        <w:t xml:space="preserve">rmation for the bidders </w:t>
      </w:r>
      <w:r w:rsidRPr="00FF382D">
        <w:rPr>
          <w:rFonts w:asciiTheme="minorHAnsi" w:hAnsiTheme="minorHAnsi" w:cstheme="minorHAnsi"/>
          <w:b/>
          <w:sz w:val="20"/>
          <w:szCs w:val="20"/>
        </w:rPr>
        <w:t>regarding E</w:t>
      </w:r>
      <w:r w:rsidR="002337F6" w:rsidRPr="00FF382D">
        <w:rPr>
          <w:rFonts w:asciiTheme="minorHAnsi" w:hAnsiTheme="minorHAnsi" w:cstheme="minorHAnsi"/>
          <w:b/>
          <w:sz w:val="20"/>
          <w:szCs w:val="20"/>
        </w:rPr>
        <w:t>-</w:t>
      </w:r>
      <w:r w:rsidR="004409DE" w:rsidRPr="00FF382D">
        <w:rPr>
          <w:rFonts w:asciiTheme="minorHAnsi" w:hAnsiTheme="minorHAnsi" w:cstheme="minorHAnsi"/>
          <w:b/>
          <w:sz w:val="20"/>
          <w:szCs w:val="20"/>
        </w:rPr>
        <w:t>tender:</w:t>
      </w:r>
    </w:p>
    <w:p w14:paraId="5B1E1E38" w14:textId="6CF4F1E8" w:rsidR="004409DE" w:rsidRPr="00FF382D" w:rsidRDefault="002337F6" w:rsidP="00365E75">
      <w:pPr>
        <w:pStyle w:val="ListParagraph"/>
        <w:numPr>
          <w:ilvl w:val="2"/>
          <w:numId w:val="25"/>
        </w:numPr>
        <w:spacing w:after="0" w:line="360" w:lineRule="auto"/>
        <w:jc w:val="both"/>
        <w:rPr>
          <w:rFonts w:asciiTheme="minorHAnsi" w:hAnsiTheme="minorHAnsi" w:cstheme="minorHAnsi"/>
          <w:b/>
          <w:sz w:val="20"/>
          <w:szCs w:val="20"/>
          <w:lang w:val="ka-GE"/>
        </w:rPr>
      </w:pPr>
      <w:r w:rsidRPr="00FF382D">
        <w:rPr>
          <w:rFonts w:asciiTheme="minorHAnsi" w:hAnsiTheme="minorHAnsi" w:cstheme="minorHAnsi"/>
          <w:sz w:val="20"/>
          <w:szCs w:val="20"/>
        </w:rPr>
        <w:t>Any question during the e-</w:t>
      </w:r>
      <w:r w:rsidR="004409DE" w:rsidRPr="00FF382D">
        <w:rPr>
          <w:rFonts w:asciiTheme="minorHAnsi" w:hAnsiTheme="minorHAnsi" w:cstheme="minorHAnsi"/>
          <w:sz w:val="20"/>
          <w:szCs w:val="20"/>
        </w:rPr>
        <w:t>tender process shall be notified on tenders.ge website, using online question platform</w:t>
      </w:r>
      <w:r w:rsidR="004409DE" w:rsidRPr="00FF382D">
        <w:rPr>
          <w:rFonts w:asciiTheme="minorHAnsi" w:hAnsiTheme="minorHAnsi" w:cstheme="minorHAnsi"/>
          <w:sz w:val="20"/>
          <w:szCs w:val="20"/>
          <w:lang w:val="ka-GE"/>
        </w:rPr>
        <w:t xml:space="preserve"> </w:t>
      </w:r>
      <w:r w:rsidR="004409DE" w:rsidRPr="00FF382D">
        <w:rPr>
          <w:rFonts w:asciiTheme="minorHAnsi" w:hAnsiTheme="minorHAnsi" w:cstheme="minorHAnsi"/>
          <w:sz w:val="20"/>
          <w:szCs w:val="20"/>
        </w:rPr>
        <w:t>or the email address</w:t>
      </w:r>
      <w:r w:rsidR="003624E1" w:rsidRPr="00FF382D">
        <w:rPr>
          <w:rFonts w:asciiTheme="minorHAnsi" w:hAnsiTheme="minorHAnsi" w:cstheme="minorHAnsi"/>
          <w:sz w:val="20"/>
          <w:szCs w:val="20"/>
          <w:lang w:val="ka-GE"/>
        </w:rPr>
        <w:t xml:space="preserve"> </w:t>
      </w:r>
      <w:r w:rsidR="004409DE" w:rsidRPr="00FF382D">
        <w:rPr>
          <w:rFonts w:asciiTheme="minorHAnsi" w:hAnsiTheme="minorHAnsi" w:cstheme="minorHAnsi"/>
          <w:sz w:val="20"/>
          <w:szCs w:val="20"/>
        </w:rPr>
        <w:t xml:space="preserve">down </w:t>
      </w:r>
      <w:r w:rsidR="003624E1" w:rsidRPr="00FF382D">
        <w:rPr>
          <w:rFonts w:asciiTheme="minorHAnsi" w:hAnsiTheme="minorHAnsi" w:cstheme="minorHAnsi"/>
          <w:sz w:val="20"/>
          <w:szCs w:val="20"/>
        </w:rPr>
        <w:t>below</w:t>
      </w:r>
      <w:r w:rsidR="003624E1" w:rsidRPr="00FF382D">
        <w:rPr>
          <w:rFonts w:asciiTheme="minorHAnsi" w:hAnsiTheme="minorHAnsi" w:cstheme="minorHAnsi"/>
          <w:sz w:val="20"/>
          <w:szCs w:val="20"/>
          <w:lang w:val="ka-GE"/>
        </w:rPr>
        <w:t xml:space="preserve">: </w:t>
      </w:r>
      <w:hyperlink r:id="rId9" w:history="1">
        <w:r w:rsidR="00557731">
          <w:rPr>
            <w:rStyle w:val="Hyperlink"/>
            <w:rFonts w:asciiTheme="minorHAnsi" w:hAnsiTheme="minorHAnsi" w:cstheme="minorHAnsi"/>
            <w:sz w:val="20"/>
            <w:szCs w:val="20"/>
          </w:rPr>
          <w:t>kekandelaki@gwp.ge</w:t>
        </w:r>
      </w:hyperlink>
    </w:p>
    <w:p w14:paraId="2D7A3245" w14:textId="77777777" w:rsidR="004409DE" w:rsidRPr="00FF382D" w:rsidRDefault="004409DE" w:rsidP="00365E75">
      <w:pPr>
        <w:pStyle w:val="ListParagraph"/>
        <w:numPr>
          <w:ilvl w:val="2"/>
          <w:numId w:val="25"/>
        </w:numPr>
        <w:spacing w:after="0" w:line="360" w:lineRule="auto"/>
        <w:jc w:val="both"/>
        <w:rPr>
          <w:rStyle w:val="Hyperlink"/>
          <w:rFonts w:asciiTheme="minorHAnsi" w:hAnsiTheme="minorHAnsi" w:cstheme="minorHAnsi"/>
          <w:b/>
          <w:color w:val="000000" w:themeColor="text1"/>
          <w:sz w:val="20"/>
          <w:szCs w:val="20"/>
          <w:lang w:val="ka-GE"/>
        </w:rPr>
      </w:pPr>
      <w:r w:rsidRPr="00FF382D">
        <w:rPr>
          <w:rFonts w:asciiTheme="minorHAnsi" w:hAnsiTheme="minorHAnsi" w:cstheme="minorHAnsi"/>
          <w:sz w:val="20"/>
          <w:szCs w:val="20"/>
        </w:rPr>
        <w:t>To participate in the online tender, the company must be registered on</w:t>
      </w:r>
      <w:r w:rsidRPr="00FF382D">
        <w:rPr>
          <w:rFonts w:asciiTheme="minorHAnsi" w:hAnsiTheme="minorHAnsi" w:cstheme="minorHAnsi"/>
          <w:sz w:val="20"/>
          <w:szCs w:val="20"/>
          <w:lang w:val="ka-GE"/>
        </w:rPr>
        <w:t xml:space="preserve"> </w:t>
      </w:r>
      <w:hyperlink r:id="rId10" w:history="1">
        <w:r w:rsidRPr="00FF382D">
          <w:rPr>
            <w:rStyle w:val="Hyperlink"/>
            <w:rFonts w:asciiTheme="minorHAnsi" w:hAnsiTheme="minorHAnsi" w:cstheme="minorHAnsi"/>
            <w:sz w:val="20"/>
            <w:szCs w:val="20"/>
            <w:lang w:val="ka-GE"/>
          </w:rPr>
          <w:t>www.tenders.ge</w:t>
        </w:r>
      </w:hyperlink>
      <w:r w:rsidRPr="00FF382D">
        <w:rPr>
          <w:rStyle w:val="Hyperlink"/>
          <w:rFonts w:asciiTheme="minorHAnsi" w:hAnsiTheme="minorHAnsi" w:cstheme="minorHAnsi"/>
          <w:sz w:val="20"/>
          <w:szCs w:val="20"/>
        </w:rPr>
        <w:t xml:space="preserve">, </w:t>
      </w:r>
      <w:r w:rsidRPr="00FF382D">
        <w:rPr>
          <w:rStyle w:val="Hyperlink"/>
          <w:rFonts w:asciiTheme="minorHAnsi" w:hAnsiTheme="minorHAnsi" w:cstheme="minorHAnsi"/>
          <w:color w:val="000000" w:themeColor="text1"/>
          <w:sz w:val="20"/>
          <w:szCs w:val="20"/>
        </w:rPr>
        <w:t>in case of registration questions please contact Ka</w:t>
      </w:r>
      <w:r w:rsidR="003624E1" w:rsidRPr="00FF382D">
        <w:rPr>
          <w:rStyle w:val="Hyperlink"/>
          <w:rFonts w:asciiTheme="minorHAnsi" w:hAnsiTheme="minorHAnsi" w:cstheme="minorHAnsi"/>
          <w:color w:val="000000" w:themeColor="text1"/>
          <w:sz w:val="20"/>
          <w:szCs w:val="20"/>
        </w:rPr>
        <w:t>kha Kapanadze, +995 595 383 635. Registration is free for our Bidders.</w:t>
      </w:r>
    </w:p>
    <w:p w14:paraId="43E7586F" w14:textId="4972E62C" w:rsidR="004409DE" w:rsidRPr="00363F18" w:rsidRDefault="00557731" w:rsidP="00365E75">
      <w:pPr>
        <w:pStyle w:val="ListParagraph"/>
        <w:numPr>
          <w:ilvl w:val="2"/>
          <w:numId w:val="25"/>
        </w:numPr>
        <w:spacing w:after="0" w:line="360" w:lineRule="auto"/>
        <w:jc w:val="both"/>
        <w:rPr>
          <w:rStyle w:val="Hyperlink"/>
          <w:rFonts w:asciiTheme="minorHAnsi" w:hAnsiTheme="minorHAnsi" w:cstheme="minorHAnsi"/>
          <w:b/>
          <w:color w:val="000000" w:themeColor="text1"/>
          <w:sz w:val="20"/>
          <w:szCs w:val="20"/>
          <w:lang w:val="ka-GE"/>
        </w:rPr>
      </w:pPr>
      <w:r w:rsidRPr="00FF382D">
        <w:rPr>
          <w:rStyle w:val="Hyperlink"/>
          <w:rFonts w:asciiTheme="minorHAnsi" w:hAnsiTheme="minorHAnsi" w:cstheme="minorHAnsi"/>
          <w:color w:val="000000" w:themeColor="text1"/>
          <w:sz w:val="20"/>
          <w:szCs w:val="20"/>
        </w:rPr>
        <w:t>Instructions</w:t>
      </w:r>
      <w:r w:rsidR="004409DE" w:rsidRPr="00FF382D">
        <w:rPr>
          <w:rStyle w:val="Hyperlink"/>
          <w:rFonts w:asciiTheme="minorHAnsi" w:hAnsiTheme="minorHAnsi" w:cstheme="minorHAnsi"/>
          <w:color w:val="000000" w:themeColor="text1"/>
          <w:sz w:val="20"/>
          <w:szCs w:val="20"/>
        </w:rPr>
        <w:t xml:space="preserve"> for participation in e-tender you can find in </w:t>
      </w:r>
      <w:r w:rsidR="00925325" w:rsidRPr="00FF382D">
        <w:rPr>
          <w:rStyle w:val="Hyperlink"/>
          <w:rFonts w:asciiTheme="minorHAnsi" w:hAnsiTheme="minorHAnsi" w:cstheme="minorHAnsi"/>
          <w:color w:val="000000" w:themeColor="text1"/>
          <w:sz w:val="20"/>
          <w:szCs w:val="20"/>
        </w:rPr>
        <w:t>Annex</w:t>
      </w:r>
      <w:r w:rsidR="004409DE" w:rsidRPr="00FF382D">
        <w:rPr>
          <w:rStyle w:val="Hyperlink"/>
          <w:rFonts w:asciiTheme="minorHAnsi" w:hAnsiTheme="minorHAnsi" w:cstheme="minorHAnsi"/>
          <w:color w:val="000000" w:themeColor="text1"/>
          <w:sz w:val="20"/>
          <w:szCs w:val="20"/>
        </w:rPr>
        <w:t xml:space="preserve"> N</w:t>
      </w:r>
      <w:r w:rsidR="00CB7775" w:rsidRPr="00FF382D">
        <w:rPr>
          <w:rStyle w:val="Hyperlink"/>
          <w:rFonts w:asciiTheme="minorHAnsi" w:hAnsiTheme="minorHAnsi" w:cstheme="minorHAnsi"/>
          <w:color w:val="000000" w:themeColor="text1"/>
          <w:sz w:val="20"/>
          <w:szCs w:val="20"/>
        </w:rPr>
        <w:t>3</w:t>
      </w:r>
    </w:p>
    <w:p w14:paraId="79EAAEBE" w14:textId="56708315" w:rsidR="00363F18" w:rsidRPr="00CC2DEE" w:rsidRDefault="00557731" w:rsidP="00365E75">
      <w:pPr>
        <w:pStyle w:val="ListParagraph"/>
        <w:numPr>
          <w:ilvl w:val="2"/>
          <w:numId w:val="25"/>
        </w:numPr>
        <w:spacing w:after="0" w:line="360" w:lineRule="auto"/>
        <w:jc w:val="both"/>
        <w:rPr>
          <w:rStyle w:val="Hyperlink"/>
          <w:rFonts w:asciiTheme="minorHAnsi" w:hAnsiTheme="minorHAnsi" w:cstheme="minorHAnsi"/>
          <w:b/>
          <w:color w:val="000000" w:themeColor="text1"/>
          <w:sz w:val="20"/>
          <w:szCs w:val="20"/>
          <w:lang w:val="ka-GE"/>
        </w:rPr>
      </w:pPr>
      <w:r>
        <w:rPr>
          <w:rStyle w:val="Hyperlink"/>
          <w:rFonts w:asciiTheme="minorHAnsi" w:hAnsiTheme="minorHAnsi" w:cstheme="minorHAnsi"/>
          <w:b/>
          <w:color w:val="000000" w:themeColor="text1"/>
          <w:sz w:val="20"/>
          <w:szCs w:val="20"/>
        </w:rPr>
        <w:t>Participation</w:t>
      </w:r>
      <w:r w:rsidR="006927CA">
        <w:rPr>
          <w:rStyle w:val="Hyperlink"/>
          <w:rFonts w:asciiTheme="minorHAnsi" w:hAnsiTheme="minorHAnsi" w:cstheme="minorHAnsi"/>
          <w:b/>
          <w:color w:val="000000" w:themeColor="text1"/>
          <w:sz w:val="20"/>
          <w:szCs w:val="20"/>
        </w:rPr>
        <w:t xml:space="preserve"> in the tender is free of charge. </w:t>
      </w:r>
    </w:p>
    <w:p w14:paraId="19C514A8" w14:textId="77777777" w:rsidR="00CC2DEE" w:rsidRDefault="00CC2DEE" w:rsidP="00CC2DEE">
      <w:pPr>
        <w:spacing w:after="0" w:line="360" w:lineRule="auto"/>
        <w:jc w:val="both"/>
        <w:rPr>
          <w:rStyle w:val="Hyperlink"/>
          <w:rFonts w:asciiTheme="minorHAnsi" w:hAnsiTheme="minorHAnsi" w:cstheme="minorHAnsi"/>
          <w:b/>
          <w:color w:val="000000" w:themeColor="text1"/>
          <w:sz w:val="20"/>
          <w:szCs w:val="20"/>
          <w:lang w:val="ka-GE"/>
        </w:rPr>
      </w:pPr>
    </w:p>
    <w:p w14:paraId="289B2A69" w14:textId="7D47DBC2" w:rsidR="00CC2DEE" w:rsidRPr="00231F49" w:rsidRDefault="00CC2DEE" w:rsidP="00CC2DEE">
      <w:pPr>
        <w:spacing w:after="0" w:line="360" w:lineRule="auto"/>
        <w:ind w:left="90"/>
        <w:jc w:val="both"/>
        <w:rPr>
          <w:i/>
          <w:iCs/>
        </w:rPr>
      </w:pPr>
      <w:r w:rsidRPr="00231F49">
        <w:rPr>
          <w:rStyle w:val="Strong"/>
          <w:i/>
          <w:iCs/>
        </w:rPr>
        <w:t>Responsible Person</w:t>
      </w:r>
      <w:r w:rsidRPr="00231F49">
        <w:rPr>
          <w:i/>
          <w:iCs/>
        </w:rPr>
        <w:t>: G</w:t>
      </w:r>
      <w:r>
        <w:rPr>
          <w:i/>
          <w:iCs/>
        </w:rPr>
        <w:t>ardabani Sewage Treatment Plant</w:t>
      </w:r>
      <w:r w:rsidRPr="00231F49">
        <w:rPr>
          <w:i/>
          <w:iCs/>
        </w:rPr>
        <w:t xml:space="preserve"> LLC (G</w:t>
      </w:r>
      <w:r>
        <w:rPr>
          <w:i/>
          <w:iCs/>
        </w:rPr>
        <w:t>ST</w:t>
      </w:r>
      <w:r w:rsidRPr="00231F49">
        <w:rPr>
          <w:i/>
          <w:iCs/>
        </w:rPr>
        <w:t>), with Company ID 20382</w:t>
      </w:r>
      <w:r>
        <w:rPr>
          <w:i/>
          <w:iCs/>
        </w:rPr>
        <w:t>8313</w:t>
      </w:r>
      <w:r w:rsidRPr="00231F49">
        <w:rPr>
          <w:i/>
          <w:iCs/>
        </w:rPr>
        <w:t xml:space="preserve">, for personal data protection purposes - Personal Data Protection Officer, Head Office, 10 Medea (Mzia) </w:t>
      </w:r>
      <w:proofErr w:type="spellStart"/>
      <w:r w:rsidRPr="00231F49">
        <w:rPr>
          <w:i/>
          <w:iCs/>
        </w:rPr>
        <w:t>Jugheli</w:t>
      </w:r>
      <w:proofErr w:type="spellEnd"/>
      <w:r w:rsidRPr="00231F49">
        <w:rPr>
          <w:i/>
          <w:iCs/>
        </w:rPr>
        <w:t xml:space="preserve"> Street, Tbilisi 0179, Georgia, contact e-mail: </w:t>
      </w:r>
      <w:hyperlink r:id="rId11" w:tgtFrame="_blank" w:tooltip="mailto:pdpo@gwp.ge" w:history="1">
        <w:r w:rsidRPr="00231F49">
          <w:rPr>
            <w:rStyle w:val="Hyperlink"/>
            <w:i/>
            <w:iCs/>
            <w:color w:val="1E53A3"/>
          </w:rPr>
          <w:t>pdpo@gwp.ge</w:t>
        </w:r>
      </w:hyperlink>
      <w:r w:rsidRPr="00231F49">
        <w:rPr>
          <w:i/>
          <w:iCs/>
        </w:rPr>
        <w:t>. </w:t>
      </w:r>
      <w:r w:rsidRPr="00231F49">
        <w:rPr>
          <w:rStyle w:val="Strong"/>
          <w:i/>
          <w:iCs/>
        </w:rPr>
        <w:t>Purpose of Data Processing</w:t>
      </w:r>
      <w:r w:rsidRPr="00231F49">
        <w:rPr>
          <w:i/>
          <w:iCs/>
        </w:rPr>
        <w:t xml:space="preserve">: To carry out an open-source analysis on the third party to assess the compliance risks in the potential relationship with said third party. </w:t>
      </w:r>
      <w:r w:rsidRPr="00231F49">
        <w:rPr>
          <w:rStyle w:val="Strong"/>
          <w:i/>
          <w:iCs/>
        </w:rPr>
        <w:t>Legitimation</w:t>
      </w:r>
      <w:r w:rsidRPr="00231F49">
        <w:rPr>
          <w:i/>
          <w:iCs/>
        </w:rPr>
        <w:t xml:space="preserve">: Professional and/or commercial relationship. </w:t>
      </w:r>
      <w:r w:rsidRPr="00231F49">
        <w:rPr>
          <w:rStyle w:val="Strong"/>
          <w:i/>
          <w:iCs/>
        </w:rPr>
        <w:t>Recipients</w:t>
      </w:r>
      <w:r w:rsidRPr="00231F49">
        <w:rPr>
          <w:i/>
          <w:iCs/>
        </w:rPr>
        <w:t xml:space="preserve">: Your data will not be transferred to any third party, except in compliance with a legal obligation or a legal right. </w:t>
      </w:r>
      <w:r w:rsidRPr="00231F49">
        <w:rPr>
          <w:rStyle w:val="Strong"/>
          <w:i/>
          <w:iCs/>
        </w:rPr>
        <w:t>Retention</w:t>
      </w:r>
      <w:r w:rsidRPr="00231F49">
        <w:rPr>
          <w:i/>
          <w:iCs/>
        </w:rPr>
        <w:t xml:space="preserve">: Your data will be kept for the time necessary for the analysis of the company </w:t>
      </w:r>
      <w:proofErr w:type="gramStart"/>
      <w:r w:rsidRPr="00231F49">
        <w:rPr>
          <w:i/>
          <w:iCs/>
        </w:rPr>
        <w:t>and,</w:t>
      </w:r>
      <w:proofErr w:type="gramEnd"/>
      <w:r w:rsidRPr="00231F49">
        <w:rPr>
          <w:i/>
          <w:iCs/>
        </w:rPr>
        <w:t xml:space="preserve"> for the period of contractual relationship. Once completed, your personal data will be blocked during the periods allowed by laws. Once these periods have elapsed, they will be destroyed. </w:t>
      </w:r>
      <w:r w:rsidRPr="00231F49">
        <w:rPr>
          <w:rStyle w:val="Strong"/>
          <w:i/>
          <w:iCs/>
        </w:rPr>
        <w:t>Rights</w:t>
      </w:r>
      <w:r w:rsidRPr="00231F49">
        <w:rPr>
          <w:i/>
          <w:iCs/>
        </w:rPr>
        <w:t xml:space="preserve">: You can exercise your rights of access, rectification, renewal, deletion, limitation or opposition to treatment and withdraw the consent given, by writing identified with the reference "Data Protection" to: Personal Data Protection Officer, </w:t>
      </w:r>
      <w:r>
        <w:rPr>
          <w:i/>
          <w:iCs/>
        </w:rPr>
        <w:t>Gardabani Sewage Treatment Plant</w:t>
      </w:r>
      <w:r w:rsidRPr="00231F49">
        <w:rPr>
          <w:i/>
          <w:iCs/>
        </w:rPr>
        <w:t xml:space="preserve"> LLC, 10 Medea (Mzia) </w:t>
      </w:r>
      <w:proofErr w:type="spellStart"/>
      <w:r w:rsidRPr="00231F49">
        <w:rPr>
          <w:i/>
          <w:iCs/>
        </w:rPr>
        <w:t>Jugheli</w:t>
      </w:r>
      <w:proofErr w:type="spellEnd"/>
      <w:r w:rsidRPr="00231F49">
        <w:rPr>
          <w:i/>
          <w:iCs/>
        </w:rPr>
        <w:t xml:space="preserve"> Street, Tbilisi 0179, Georgia or by sending an e-mail under the same terms specified to: </w:t>
      </w:r>
      <w:hyperlink r:id="rId12" w:tgtFrame="_blank" w:tooltip="mailto:pdpo@gwp.ge" w:history="1">
        <w:r w:rsidRPr="00231F49">
          <w:rPr>
            <w:rStyle w:val="Hyperlink"/>
            <w:i/>
            <w:iCs/>
            <w:color w:val="1E53A3"/>
          </w:rPr>
          <w:t>pdpo@gwp.ge</w:t>
        </w:r>
      </w:hyperlink>
      <w:r w:rsidRPr="00231F49">
        <w:rPr>
          <w:i/>
          <w:iCs/>
        </w:rPr>
        <w:t xml:space="preserve">, in which you must specify the right you are exercising and be signed by you (either physically or electronically) or provide necessary information to be able to identify you. If we are unable to </w:t>
      </w:r>
      <w:proofErr w:type="gramStart"/>
      <w:r w:rsidRPr="00231F49">
        <w:rPr>
          <w:i/>
          <w:iCs/>
        </w:rPr>
        <w:t>identify</w:t>
      </w:r>
      <w:proofErr w:type="gramEnd"/>
      <w:r w:rsidRPr="00231F49">
        <w:rPr>
          <w:i/>
          <w:iCs/>
        </w:rPr>
        <w:t xml:space="preserve"> you, we may request additional information, including without limitation a copy of your ID card. The interested parties have the right to complain to the Personal Data Protection Service (</w:t>
      </w:r>
      <w:hyperlink r:id="rId13" w:tgtFrame="_blank" w:tooltip="https://www.personaldata.ge/" w:history="1">
        <w:r w:rsidRPr="00231F49">
          <w:rPr>
            <w:rStyle w:val="Hyperlink"/>
            <w:i/>
            <w:iCs/>
            <w:color w:val="1E53A3"/>
          </w:rPr>
          <w:t>www.personaldata.ge</w:t>
        </w:r>
      </w:hyperlink>
      <w:r w:rsidRPr="00231F49">
        <w:rPr>
          <w:i/>
          <w:iCs/>
        </w:rPr>
        <w:t>).</w:t>
      </w:r>
    </w:p>
    <w:p w14:paraId="63B6C16E" w14:textId="77777777" w:rsidR="00CC2DEE" w:rsidRPr="00DD6302" w:rsidRDefault="00CC2DEE" w:rsidP="00CC2DEE">
      <w:pPr>
        <w:spacing w:after="0" w:line="360" w:lineRule="auto"/>
        <w:ind w:left="450"/>
        <w:jc w:val="both"/>
        <w:rPr>
          <w:rFonts w:ascii="Sylfaen" w:hAnsi="Sylfaen"/>
          <w:sz w:val="20"/>
          <w:szCs w:val="20"/>
        </w:rPr>
      </w:pPr>
    </w:p>
    <w:p w14:paraId="75277725" w14:textId="77777777" w:rsidR="00CC2DEE" w:rsidRPr="00231F49" w:rsidRDefault="00CC2DEE" w:rsidP="00CC2DEE">
      <w:pPr>
        <w:spacing w:after="0" w:line="360" w:lineRule="auto"/>
        <w:jc w:val="both"/>
        <w:rPr>
          <w:rFonts w:ascii="Sylfaen" w:hAnsi="Sylfaen"/>
          <w:color w:val="EE0000"/>
          <w:sz w:val="24"/>
          <w:szCs w:val="24"/>
          <w:lang w:val="ka-GE"/>
        </w:rPr>
      </w:pPr>
      <w:r w:rsidRPr="00231F49">
        <w:rPr>
          <w:rFonts w:ascii="Sylfaen" w:hAnsi="Sylfaen"/>
          <w:b/>
          <w:color w:val="EE0000"/>
          <w:sz w:val="24"/>
          <w:szCs w:val="24"/>
          <w:lang w:val="ka-GE"/>
        </w:rPr>
        <w:t xml:space="preserve">I </w:t>
      </w:r>
      <w:proofErr w:type="spellStart"/>
      <w:r w:rsidRPr="00231F49">
        <w:rPr>
          <w:rFonts w:ascii="Sylfaen" w:hAnsi="Sylfaen"/>
          <w:b/>
          <w:color w:val="EE0000"/>
          <w:sz w:val="24"/>
          <w:szCs w:val="24"/>
          <w:lang w:val="ka-GE"/>
        </w:rPr>
        <w:t>got</w:t>
      </w:r>
      <w:proofErr w:type="spellEnd"/>
      <w:r w:rsidRPr="00231F49">
        <w:rPr>
          <w:rFonts w:ascii="Sylfaen" w:hAnsi="Sylfaen"/>
          <w:b/>
          <w:color w:val="EE0000"/>
          <w:sz w:val="24"/>
          <w:szCs w:val="24"/>
          <w:lang w:val="ka-GE"/>
        </w:rPr>
        <w:t xml:space="preserve"> </w:t>
      </w:r>
      <w:proofErr w:type="spellStart"/>
      <w:r w:rsidRPr="00231F49">
        <w:rPr>
          <w:rFonts w:ascii="Sylfaen" w:hAnsi="Sylfaen"/>
          <w:b/>
          <w:color w:val="EE0000"/>
          <w:sz w:val="24"/>
          <w:szCs w:val="24"/>
          <w:lang w:val="ka-GE"/>
        </w:rPr>
        <w:t>acquainted</w:t>
      </w:r>
      <w:proofErr w:type="spellEnd"/>
    </w:p>
    <w:p w14:paraId="0612ACA6" w14:textId="77777777" w:rsidR="00CC2DEE" w:rsidRPr="00231F49" w:rsidRDefault="00CC2DEE" w:rsidP="00CC2DEE">
      <w:pPr>
        <w:spacing w:after="0" w:line="360" w:lineRule="auto"/>
        <w:jc w:val="both"/>
        <w:rPr>
          <w:rFonts w:ascii="Sylfaen" w:hAnsi="Sylfaen"/>
          <w:b/>
          <w:bCs/>
          <w:color w:val="EE0000"/>
          <w:sz w:val="24"/>
          <w:szCs w:val="24"/>
        </w:rPr>
      </w:pPr>
      <w:r w:rsidRPr="00231F49">
        <w:rPr>
          <w:rFonts w:ascii="Sylfaen" w:hAnsi="Sylfaen"/>
          <w:color w:val="EE0000"/>
          <w:sz w:val="24"/>
          <w:szCs w:val="24"/>
          <w:lang w:val="ka-GE"/>
        </w:rPr>
        <w:t xml:space="preserve">/ Signature </w:t>
      </w:r>
      <w:proofErr w:type="spellStart"/>
      <w:r w:rsidRPr="00231F49">
        <w:rPr>
          <w:rFonts w:ascii="Sylfaen" w:hAnsi="Sylfaen"/>
          <w:color w:val="EE0000"/>
          <w:sz w:val="24"/>
          <w:szCs w:val="24"/>
          <w:lang w:val="ka-GE"/>
        </w:rPr>
        <w:t>of</w:t>
      </w:r>
      <w:proofErr w:type="spellEnd"/>
      <w:r w:rsidRPr="00231F49">
        <w:rPr>
          <w:rFonts w:ascii="Sylfaen" w:hAnsi="Sylfaen"/>
          <w:color w:val="EE0000"/>
          <w:sz w:val="24"/>
          <w:szCs w:val="24"/>
          <w:lang w:val="ka-GE"/>
        </w:rPr>
        <w:t xml:space="preserve"> </w:t>
      </w:r>
      <w:proofErr w:type="spellStart"/>
      <w:r w:rsidRPr="00231F49">
        <w:rPr>
          <w:rFonts w:ascii="Sylfaen" w:hAnsi="Sylfaen"/>
          <w:color w:val="EE0000"/>
          <w:sz w:val="24"/>
          <w:szCs w:val="24"/>
          <w:lang w:val="ka-GE"/>
        </w:rPr>
        <w:t>the</w:t>
      </w:r>
      <w:proofErr w:type="spellEnd"/>
      <w:r w:rsidRPr="00231F49">
        <w:rPr>
          <w:rFonts w:ascii="Sylfaen" w:hAnsi="Sylfaen"/>
          <w:color w:val="EE0000"/>
          <w:sz w:val="24"/>
          <w:szCs w:val="24"/>
          <w:lang w:val="ka-GE"/>
        </w:rPr>
        <w:t xml:space="preserve"> </w:t>
      </w:r>
      <w:proofErr w:type="spellStart"/>
      <w:r w:rsidRPr="00231F49">
        <w:rPr>
          <w:rFonts w:ascii="Sylfaen" w:hAnsi="Sylfaen"/>
          <w:color w:val="EE0000"/>
          <w:sz w:val="24"/>
          <w:szCs w:val="24"/>
          <w:lang w:val="ka-GE"/>
        </w:rPr>
        <w:t>authorized</w:t>
      </w:r>
      <w:proofErr w:type="spellEnd"/>
      <w:r w:rsidRPr="00231F49">
        <w:rPr>
          <w:rFonts w:ascii="Sylfaen" w:hAnsi="Sylfaen"/>
          <w:color w:val="EE0000"/>
          <w:sz w:val="24"/>
          <w:szCs w:val="24"/>
          <w:lang w:val="ka-GE"/>
        </w:rPr>
        <w:t xml:space="preserve"> </w:t>
      </w:r>
      <w:proofErr w:type="spellStart"/>
      <w:r w:rsidRPr="00231F49">
        <w:rPr>
          <w:rFonts w:ascii="Sylfaen" w:hAnsi="Sylfaen"/>
          <w:color w:val="EE0000"/>
          <w:sz w:val="24"/>
          <w:szCs w:val="24"/>
          <w:lang w:val="ka-GE"/>
        </w:rPr>
        <w:t>person</w:t>
      </w:r>
      <w:proofErr w:type="spellEnd"/>
      <w:r w:rsidRPr="00231F49">
        <w:rPr>
          <w:rFonts w:ascii="Sylfaen" w:hAnsi="Sylfaen"/>
          <w:color w:val="EE0000"/>
          <w:sz w:val="24"/>
          <w:szCs w:val="24"/>
          <w:lang w:val="ka-GE"/>
        </w:rPr>
        <w:t xml:space="preserve"> </w:t>
      </w:r>
      <w:proofErr w:type="spellStart"/>
      <w:r w:rsidRPr="00231F49">
        <w:rPr>
          <w:rFonts w:ascii="Sylfaen" w:hAnsi="Sylfaen"/>
          <w:color w:val="EE0000"/>
          <w:sz w:val="24"/>
          <w:szCs w:val="24"/>
          <w:lang w:val="ka-GE"/>
        </w:rPr>
        <w:t>of</w:t>
      </w:r>
      <w:proofErr w:type="spellEnd"/>
      <w:r w:rsidRPr="00231F49">
        <w:rPr>
          <w:rFonts w:ascii="Sylfaen" w:hAnsi="Sylfaen"/>
          <w:color w:val="EE0000"/>
          <w:sz w:val="24"/>
          <w:szCs w:val="24"/>
          <w:lang w:val="ka-GE"/>
        </w:rPr>
        <w:t xml:space="preserve"> </w:t>
      </w:r>
      <w:proofErr w:type="spellStart"/>
      <w:r w:rsidRPr="00231F49">
        <w:rPr>
          <w:rFonts w:ascii="Sylfaen" w:hAnsi="Sylfaen"/>
          <w:color w:val="EE0000"/>
          <w:sz w:val="24"/>
          <w:szCs w:val="24"/>
          <w:lang w:val="ka-GE"/>
        </w:rPr>
        <w:t>the</w:t>
      </w:r>
      <w:proofErr w:type="spellEnd"/>
      <w:r w:rsidRPr="00231F49">
        <w:rPr>
          <w:rFonts w:ascii="Sylfaen" w:hAnsi="Sylfaen"/>
          <w:color w:val="EE0000"/>
          <w:sz w:val="24"/>
          <w:szCs w:val="24"/>
          <w:lang w:val="ka-GE"/>
        </w:rPr>
        <w:t xml:space="preserve"> </w:t>
      </w:r>
      <w:proofErr w:type="spellStart"/>
      <w:r w:rsidRPr="00231F49">
        <w:rPr>
          <w:rFonts w:ascii="Sylfaen" w:hAnsi="Sylfaen"/>
          <w:color w:val="EE0000"/>
          <w:sz w:val="24"/>
          <w:szCs w:val="24"/>
          <w:lang w:val="ka-GE"/>
        </w:rPr>
        <w:t>participating</w:t>
      </w:r>
      <w:proofErr w:type="spellEnd"/>
      <w:r w:rsidRPr="00231F49">
        <w:rPr>
          <w:rFonts w:ascii="Sylfaen" w:hAnsi="Sylfaen"/>
          <w:color w:val="EE0000"/>
          <w:sz w:val="24"/>
          <w:szCs w:val="24"/>
          <w:lang w:val="ka-GE"/>
        </w:rPr>
        <w:t xml:space="preserve"> </w:t>
      </w:r>
      <w:proofErr w:type="spellStart"/>
      <w:r w:rsidRPr="00231F49">
        <w:rPr>
          <w:rFonts w:ascii="Sylfaen" w:hAnsi="Sylfaen"/>
          <w:color w:val="EE0000"/>
          <w:sz w:val="24"/>
          <w:szCs w:val="24"/>
          <w:lang w:val="ka-GE"/>
        </w:rPr>
        <w:t>company</w:t>
      </w:r>
      <w:proofErr w:type="spellEnd"/>
      <w:r w:rsidRPr="00231F49">
        <w:rPr>
          <w:rFonts w:ascii="Sylfaen" w:hAnsi="Sylfaen"/>
          <w:color w:val="EE0000"/>
          <w:sz w:val="24"/>
          <w:szCs w:val="24"/>
          <w:lang w:val="ka-GE"/>
        </w:rPr>
        <w:t xml:space="preserve"> /</w:t>
      </w:r>
    </w:p>
    <w:p w14:paraId="1B9E727F" w14:textId="77777777" w:rsidR="00CC2DEE" w:rsidRPr="00CC2DEE" w:rsidRDefault="00CC2DEE" w:rsidP="00CC2DEE">
      <w:pPr>
        <w:spacing w:after="0" w:line="360" w:lineRule="auto"/>
        <w:jc w:val="both"/>
        <w:rPr>
          <w:rStyle w:val="Hyperlink"/>
          <w:rFonts w:asciiTheme="minorHAnsi" w:hAnsiTheme="minorHAnsi" w:cstheme="minorHAnsi"/>
          <w:b/>
          <w:color w:val="000000" w:themeColor="text1"/>
          <w:sz w:val="20"/>
          <w:szCs w:val="20"/>
          <w:lang w:val="ka-GE"/>
        </w:rPr>
      </w:pPr>
    </w:p>
    <w:p w14:paraId="1D386C39" w14:textId="77777777" w:rsidR="007842A8" w:rsidRPr="00FF382D" w:rsidRDefault="007842A8" w:rsidP="00365E75">
      <w:pPr>
        <w:spacing w:after="0" w:line="360" w:lineRule="auto"/>
        <w:jc w:val="both"/>
        <w:rPr>
          <w:rFonts w:asciiTheme="minorHAnsi" w:hAnsiTheme="minorHAnsi" w:cstheme="minorHAnsi"/>
          <w:sz w:val="20"/>
          <w:szCs w:val="20"/>
          <w:lang w:val="es-MX"/>
        </w:rPr>
      </w:pPr>
    </w:p>
    <w:p w14:paraId="189C8EA4" w14:textId="77777777" w:rsidR="007842A8" w:rsidRPr="00FF382D" w:rsidRDefault="007842A8" w:rsidP="00365E75">
      <w:pPr>
        <w:spacing w:after="0" w:line="360" w:lineRule="auto"/>
        <w:jc w:val="both"/>
        <w:rPr>
          <w:rFonts w:asciiTheme="minorHAnsi" w:hAnsiTheme="minorHAnsi" w:cstheme="minorHAnsi"/>
          <w:sz w:val="20"/>
          <w:szCs w:val="20"/>
        </w:rPr>
      </w:pPr>
      <w:r w:rsidRPr="00FF382D">
        <w:rPr>
          <w:rFonts w:asciiTheme="minorHAnsi" w:hAnsiTheme="minorHAnsi" w:cstheme="minorHAnsi"/>
          <w:b/>
          <w:sz w:val="20"/>
          <w:szCs w:val="20"/>
        </w:rPr>
        <w:t>Annexes to the present Document</w:t>
      </w:r>
      <w:r w:rsidRPr="00FF382D">
        <w:rPr>
          <w:rFonts w:asciiTheme="minorHAnsi" w:hAnsiTheme="minorHAnsi" w:cstheme="minorHAnsi"/>
          <w:sz w:val="20"/>
          <w:szCs w:val="20"/>
        </w:rPr>
        <w:t>:</w:t>
      </w:r>
    </w:p>
    <w:p w14:paraId="7DCEDDDF" w14:textId="010EAB04" w:rsidR="007842A8" w:rsidRPr="00FF382D" w:rsidRDefault="007842A8" w:rsidP="00365E75">
      <w:pPr>
        <w:spacing w:after="0"/>
        <w:jc w:val="both"/>
        <w:rPr>
          <w:rFonts w:asciiTheme="minorHAnsi" w:hAnsiTheme="minorHAnsi" w:cstheme="minorHAnsi"/>
          <w:sz w:val="20"/>
          <w:szCs w:val="20"/>
        </w:rPr>
      </w:pPr>
      <w:r w:rsidRPr="00FF382D">
        <w:rPr>
          <w:rFonts w:asciiTheme="minorHAnsi" w:hAnsiTheme="minorHAnsi" w:cstheme="minorHAnsi"/>
          <w:sz w:val="20"/>
          <w:szCs w:val="20"/>
        </w:rPr>
        <w:t xml:space="preserve">Annex N1 Technical </w:t>
      </w:r>
      <w:r w:rsidR="00853533" w:rsidRPr="00FF382D">
        <w:rPr>
          <w:rFonts w:asciiTheme="minorHAnsi" w:hAnsiTheme="minorHAnsi" w:cstheme="minorHAnsi"/>
          <w:sz w:val="20"/>
          <w:szCs w:val="20"/>
        </w:rPr>
        <w:t>Assignment</w:t>
      </w:r>
    </w:p>
    <w:p w14:paraId="0422A3CF" w14:textId="77777777" w:rsidR="007842A8" w:rsidRPr="00FF382D" w:rsidRDefault="007842A8" w:rsidP="00365E75">
      <w:pPr>
        <w:spacing w:after="0"/>
        <w:jc w:val="both"/>
        <w:rPr>
          <w:rFonts w:asciiTheme="minorHAnsi" w:hAnsiTheme="minorHAnsi" w:cstheme="minorHAnsi"/>
          <w:sz w:val="20"/>
          <w:szCs w:val="20"/>
        </w:rPr>
      </w:pPr>
      <w:r w:rsidRPr="00FF382D">
        <w:rPr>
          <w:rFonts w:asciiTheme="minorHAnsi" w:hAnsiTheme="minorHAnsi" w:cstheme="minorHAnsi"/>
          <w:sz w:val="20"/>
          <w:szCs w:val="20"/>
        </w:rPr>
        <w:t>Annex N2 - Pricing Table</w:t>
      </w:r>
    </w:p>
    <w:p w14:paraId="3FF2EFFA" w14:textId="77777777" w:rsidR="007842A8" w:rsidRDefault="007842A8" w:rsidP="00365E75">
      <w:pPr>
        <w:spacing w:after="0"/>
        <w:jc w:val="both"/>
        <w:rPr>
          <w:rFonts w:asciiTheme="minorHAnsi" w:hAnsiTheme="minorHAnsi" w:cstheme="minorHAnsi"/>
          <w:sz w:val="20"/>
          <w:szCs w:val="20"/>
        </w:rPr>
      </w:pPr>
      <w:r w:rsidRPr="00FF382D">
        <w:rPr>
          <w:rFonts w:asciiTheme="minorHAnsi" w:hAnsiTheme="minorHAnsi" w:cstheme="minorHAnsi"/>
          <w:sz w:val="20"/>
          <w:szCs w:val="20"/>
        </w:rPr>
        <w:t>Appendix N3 - Instructions for online submission of the Bid</w:t>
      </w:r>
    </w:p>
    <w:p w14:paraId="18729CA7" w14:textId="45682938" w:rsidR="00557731" w:rsidRPr="00FF382D" w:rsidRDefault="00557731" w:rsidP="00365E75">
      <w:pPr>
        <w:spacing w:after="0"/>
        <w:jc w:val="both"/>
        <w:rPr>
          <w:rFonts w:asciiTheme="minorHAnsi" w:hAnsiTheme="minorHAnsi" w:cstheme="minorHAnsi"/>
          <w:sz w:val="20"/>
          <w:szCs w:val="20"/>
        </w:rPr>
      </w:pPr>
      <w:r>
        <w:rPr>
          <w:rFonts w:asciiTheme="minorHAnsi" w:hAnsiTheme="minorHAnsi" w:cstheme="minorHAnsi"/>
          <w:sz w:val="20"/>
          <w:szCs w:val="20"/>
        </w:rPr>
        <w:t xml:space="preserve">Company Questionnaires – 2 forms. </w:t>
      </w:r>
    </w:p>
    <w:p w14:paraId="65ED1100" w14:textId="77777777" w:rsidR="007842A8" w:rsidRPr="00FF382D" w:rsidRDefault="007842A8" w:rsidP="00365E75">
      <w:pPr>
        <w:spacing w:after="0" w:line="360" w:lineRule="auto"/>
        <w:jc w:val="both"/>
        <w:rPr>
          <w:rFonts w:asciiTheme="minorHAnsi" w:hAnsiTheme="minorHAnsi" w:cstheme="minorHAnsi"/>
          <w:sz w:val="20"/>
          <w:szCs w:val="20"/>
        </w:rPr>
      </w:pPr>
    </w:p>
    <w:p w14:paraId="52B21C45" w14:textId="77777777" w:rsidR="00557C71" w:rsidRPr="00FF382D" w:rsidRDefault="00E256F1" w:rsidP="00365E75">
      <w:pPr>
        <w:spacing w:after="0" w:line="360" w:lineRule="auto"/>
        <w:jc w:val="both"/>
        <w:rPr>
          <w:rFonts w:asciiTheme="minorHAnsi" w:hAnsiTheme="minorHAnsi" w:cstheme="minorHAnsi"/>
          <w:b/>
          <w:sz w:val="20"/>
          <w:szCs w:val="20"/>
          <w:u w:val="single"/>
        </w:rPr>
      </w:pPr>
      <w:r w:rsidRPr="00FF382D">
        <w:rPr>
          <w:rFonts w:asciiTheme="minorHAnsi" w:hAnsiTheme="minorHAnsi" w:cstheme="minorHAnsi"/>
          <w:b/>
          <w:sz w:val="20"/>
          <w:szCs w:val="20"/>
          <w:u w:val="single"/>
        </w:rPr>
        <w:t>Contact Information:</w:t>
      </w:r>
    </w:p>
    <w:p w14:paraId="15F352CB" w14:textId="6CA2A8B3" w:rsidR="00033F04" w:rsidRPr="00FF382D" w:rsidRDefault="00033F04" w:rsidP="00365E75">
      <w:pPr>
        <w:spacing w:after="0" w:line="240" w:lineRule="auto"/>
        <w:rPr>
          <w:rFonts w:asciiTheme="minorHAnsi" w:eastAsia="Calibri" w:hAnsiTheme="minorHAnsi" w:cstheme="minorHAnsi"/>
          <w:sz w:val="20"/>
          <w:szCs w:val="20"/>
        </w:rPr>
      </w:pPr>
      <w:r w:rsidRPr="00FF382D">
        <w:rPr>
          <w:rFonts w:asciiTheme="minorHAnsi" w:eastAsia="Calibri" w:hAnsiTheme="minorHAnsi" w:cstheme="minorHAnsi"/>
          <w:sz w:val="20"/>
          <w:szCs w:val="20"/>
        </w:rPr>
        <w:t xml:space="preserve">Contact person: Ketevan </w:t>
      </w:r>
      <w:r w:rsidR="00557731">
        <w:rPr>
          <w:rFonts w:asciiTheme="minorHAnsi" w:eastAsia="Calibri" w:hAnsiTheme="minorHAnsi" w:cstheme="minorHAnsi"/>
          <w:sz w:val="20"/>
          <w:szCs w:val="20"/>
        </w:rPr>
        <w:t>Kandelaki</w:t>
      </w:r>
    </w:p>
    <w:p w14:paraId="6F75EFCA" w14:textId="79C34291" w:rsidR="00033F04" w:rsidRPr="00FF382D" w:rsidRDefault="00033F04" w:rsidP="00365E75">
      <w:pPr>
        <w:spacing w:after="0" w:line="240" w:lineRule="auto"/>
        <w:rPr>
          <w:rFonts w:asciiTheme="minorHAnsi" w:eastAsia="Calibri" w:hAnsiTheme="minorHAnsi" w:cstheme="minorHAnsi"/>
          <w:sz w:val="20"/>
          <w:szCs w:val="20"/>
        </w:rPr>
      </w:pPr>
      <w:r w:rsidRPr="00FF382D">
        <w:rPr>
          <w:rFonts w:asciiTheme="minorHAnsi" w:eastAsia="Calibri" w:hAnsiTheme="minorHAnsi" w:cstheme="minorHAnsi"/>
          <w:sz w:val="20"/>
          <w:szCs w:val="20"/>
        </w:rPr>
        <w:t xml:space="preserve">Add.: 10, Medea (Mzia) </w:t>
      </w:r>
      <w:proofErr w:type="spellStart"/>
      <w:r w:rsidRPr="00FF382D">
        <w:rPr>
          <w:rFonts w:asciiTheme="minorHAnsi" w:eastAsia="Calibri" w:hAnsiTheme="minorHAnsi" w:cstheme="minorHAnsi"/>
          <w:sz w:val="20"/>
          <w:szCs w:val="20"/>
        </w:rPr>
        <w:t>Jugheli</w:t>
      </w:r>
      <w:proofErr w:type="spellEnd"/>
      <w:r w:rsidRPr="00FF382D">
        <w:rPr>
          <w:rFonts w:asciiTheme="minorHAnsi" w:eastAsia="Calibri" w:hAnsiTheme="minorHAnsi" w:cstheme="minorHAnsi"/>
          <w:sz w:val="20"/>
          <w:szCs w:val="20"/>
        </w:rPr>
        <w:t xml:space="preserve"> street</w:t>
      </w:r>
    </w:p>
    <w:p w14:paraId="1A7D00C3" w14:textId="034D3543" w:rsidR="00033F04" w:rsidRPr="00FF382D" w:rsidRDefault="00033F04" w:rsidP="00365E75">
      <w:pPr>
        <w:spacing w:after="0" w:line="240" w:lineRule="auto"/>
        <w:rPr>
          <w:rFonts w:asciiTheme="minorHAnsi" w:eastAsia="Calibri" w:hAnsiTheme="minorHAnsi" w:cstheme="minorHAnsi"/>
          <w:sz w:val="20"/>
          <w:szCs w:val="20"/>
        </w:rPr>
      </w:pPr>
      <w:r w:rsidRPr="00FF382D">
        <w:rPr>
          <w:rFonts w:asciiTheme="minorHAnsi" w:eastAsia="Calibri" w:hAnsiTheme="minorHAnsi" w:cstheme="minorHAnsi"/>
          <w:sz w:val="20"/>
          <w:szCs w:val="20"/>
        </w:rPr>
        <w:t xml:space="preserve">E-mail: </w:t>
      </w:r>
      <w:hyperlink r:id="rId14" w:history="1">
        <w:r w:rsidR="006927CA" w:rsidRPr="00F13B35">
          <w:rPr>
            <w:rStyle w:val="Hyperlink"/>
            <w:rFonts w:asciiTheme="minorHAnsi" w:eastAsia="Calibri" w:hAnsiTheme="minorHAnsi" w:cstheme="minorHAnsi"/>
            <w:sz w:val="20"/>
            <w:szCs w:val="20"/>
          </w:rPr>
          <w:t>kekandelaki@gwp.ge</w:t>
        </w:r>
      </w:hyperlink>
      <w:r w:rsidRPr="00FF382D">
        <w:rPr>
          <w:rFonts w:asciiTheme="minorHAnsi" w:eastAsia="Calibri" w:hAnsiTheme="minorHAnsi" w:cstheme="minorHAnsi"/>
          <w:sz w:val="20"/>
          <w:szCs w:val="20"/>
        </w:rPr>
        <w:t xml:space="preserve"> </w:t>
      </w:r>
    </w:p>
    <w:p w14:paraId="4892ED5D" w14:textId="5EC5FD00" w:rsidR="004409DE" w:rsidRPr="00CA72D3" w:rsidRDefault="006927CA" w:rsidP="00365E75">
      <w:pPr>
        <w:spacing w:after="0" w:line="240" w:lineRule="auto"/>
        <w:rPr>
          <w:rFonts w:asciiTheme="minorHAnsi" w:eastAsia="Calibri" w:hAnsiTheme="minorHAnsi" w:cstheme="minorHAnsi"/>
          <w:sz w:val="20"/>
          <w:szCs w:val="20"/>
        </w:rPr>
      </w:pPr>
      <w:r>
        <w:rPr>
          <w:rFonts w:asciiTheme="minorHAnsi" w:eastAsia="Calibri" w:hAnsiTheme="minorHAnsi" w:cstheme="minorHAnsi"/>
          <w:sz w:val="20"/>
          <w:szCs w:val="20"/>
        </w:rPr>
        <w:t>Tel</w:t>
      </w:r>
      <w:proofErr w:type="gramStart"/>
      <w:r>
        <w:rPr>
          <w:rFonts w:asciiTheme="minorHAnsi" w:eastAsia="Calibri" w:hAnsiTheme="minorHAnsi" w:cstheme="minorHAnsi"/>
          <w:sz w:val="20"/>
          <w:szCs w:val="20"/>
        </w:rPr>
        <w:t>:  +</w:t>
      </w:r>
      <w:proofErr w:type="gramEnd"/>
      <w:r>
        <w:rPr>
          <w:rFonts w:asciiTheme="minorHAnsi" w:eastAsia="Calibri" w:hAnsiTheme="minorHAnsi" w:cstheme="minorHAnsi"/>
          <w:sz w:val="20"/>
          <w:szCs w:val="20"/>
        </w:rPr>
        <w:t>(995 322) 931111 (1456); +(995) 599 192500</w:t>
      </w:r>
    </w:p>
    <w:p w14:paraId="47A8EF49" w14:textId="77777777" w:rsidR="004409DE" w:rsidRPr="00CA72D3" w:rsidRDefault="004409DE" w:rsidP="00365E75">
      <w:pPr>
        <w:spacing w:after="0" w:line="240" w:lineRule="auto"/>
        <w:rPr>
          <w:rFonts w:asciiTheme="minorHAnsi" w:eastAsia="Calibri" w:hAnsiTheme="minorHAnsi" w:cstheme="minorHAnsi"/>
          <w:sz w:val="20"/>
          <w:szCs w:val="20"/>
        </w:rPr>
      </w:pPr>
    </w:p>
    <w:p w14:paraId="614603F9" w14:textId="77777777" w:rsidR="00AF0773" w:rsidRPr="00CA72D3" w:rsidRDefault="00AF0773" w:rsidP="00365E75">
      <w:pPr>
        <w:spacing w:after="0" w:line="240" w:lineRule="auto"/>
        <w:rPr>
          <w:rFonts w:asciiTheme="minorHAnsi" w:eastAsia="Calibri" w:hAnsiTheme="minorHAnsi" w:cstheme="minorHAnsi"/>
          <w:sz w:val="20"/>
          <w:szCs w:val="20"/>
        </w:rPr>
      </w:pPr>
    </w:p>
    <w:sectPr w:rsidR="00AF0773" w:rsidRPr="00CA72D3" w:rsidSect="00C3311B">
      <w:headerReference w:type="default" r:id="rId15"/>
      <w:footerReference w:type="default" r:id="rId16"/>
      <w:pgSz w:w="12240" w:h="15840"/>
      <w:pgMar w:top="1134" w:right="810" w:bottom="1134" w:left="1080" w:header="720" w:footer="45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7B5F0B" w14:textId="77777777" w:rsidR="00011DEE" w:rsidRDefault="00011DEE" w:rsidP="007902EA">
      <w:pPr>
        <w:spacing w:after="0" w:line="240" w:lineRule="auto"/>
      </w:pPr>
      <w:r>
        <w:separator/>
      </w:r>
    </w:p>
  </w:endnote>
  <w:endnote w:type="continuationSeparator" w:id="0">
    <w:p w14:paraId="027C2459" w14:textId="77777777" w:rsidR="00011DEE" w:rsidRDefault="00011DEE" w:rsidP="007902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46640"/>
      <w:docPartObj>
        <w:docPartGallery w:val="Page Numbers (Bottom of Page)"/>
        <w:docPartUnique/>
      </w:docPartObj>
    </w:sdtPr>
    <w:sdtContent>
      <w:p w14:paraId="77E8547A" w14:textId="0020ECB0" w:rsidR="006C1436" w:rsidRDefault="00233130">
        <w:pPr>
          <w:pStyle w:val="Footer"/>
          <w:jc w:val="right"/>
        </w:pPr>
        <w:r>
          <w:fldChar w:fldCharType="begin"/>
        </w:r>
        <w:r w:rsidR="00204327">
          <w:instrText xml:space="preserve"> PAGE   \* MERGEFORMAT </w:instrText>
        </w:r>
        <w:r>
          <w:fldChar w:fldCharType="separate"/>
        </w:r>
        <w:r w:rsidR="006927CA">
          <w:rPr>
            <w:noProof/>
          </w:rPr>
          <w:t>5</w:t>
        </w:r>
        <w:r>
          <w:rPr>
            <w:noProof/>
          </w:rPr>
          <w:fldChar w:fldCharType="end"/>
        </w:r>
      </w:p>
    </w:sdtContent>
  </w:sdt>
  <w:p w14:paraId="26FDD750" w14:textId="77777777" w:rsidR="006C1436" w:rsidRDefault="006C14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6E6F1A" w14:textId="77777777" w:rsidR="00011DEE" w:rsidRDefault="00011DEE" w:rsidP="007902EA">
      <w:pPr>
        <w:spacing w:after="0" w:line="240" w:lineRule="auto"/>
      </w:pPr>
      <w:r>
        <w:separator/>
      </w:r>
    </w:p>
  </w:footnote>
  <w:footnote w:type="continuationSeparator" w:id="0">
    <w:p w14:paraId="331261FA" w14:textId="77777777" w:rsidR="00011DEE" w:rsidRDefault="00011DEE" w:rsidP="007902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D2D5CA" w14:textId="77777777" w:rsidR="00897C96" w:rsidRPr="00343FBC" w:rsidRDefault="00343FBC" w:rsidP="00897C96">
    <w:pPr>
      <w:spacing w:after="0" w:line="240" w:lineRule="auto"/>
      <w:rPr>
        <w:rFonts w:ascii="Sylfaen" w:hAnsi="Sylfaen"/>
        <w:color w:val="FF0000"/>
        <w:lang w:val="ka-GE"/>
      </w:rPr>
    </w:pPr>
    <w:r>
      <w:rPr>
        <w:rFonts w:ascii="Sylfaen" w:hAnsi="Sylfaen"/>
        <w:lang w:val="ka-GE"/>
      </w:rPr>
      <w:t xml:space="preserve">                                                                                           </w:t>
    </w:r>
  </w:p>
  <w:p w14:paraId="1660755C" w14:textId="77777777" w:rsidR="00C3311B" w:rsidRPr="00343FBC" w:rsidRDefault="00C3311B" w:rsidP="00343FBC">
    <w:pPr>
      <w:pStyle w:val="Header"/>
      <w:jc w:val="right"/>
      <w:rPr>
        <w:rFonts w:ascii="Sylfaen" w:hAnsi="Sylfaen"/>
        <w:color w:val="FF0000"/>
        <w:lang w:val="ka-G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pt;height:11.5pt" o:bullet="t">
        <v:imagedata r:id="rId1" o:title="mso213D"/>
      </v:shape>
    </w:pict>
  </w:numPicBullet>
  <w:abstractNum w:abstractNumId="0" w15:restartNumberingAfterBreak="0">
    <w:nsid w:val="03C4330A"/>
    <w:multiLevelType w:val="hybridMultilevel"/>
    <w:tmpl w:val="822E89D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DB222F2"/>
    <w:multiLevelType w:val="hybridMultilevel"/>
    <w:tmpl w:val="845656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636BA9"/>
    <w:multiLevelType w:val="multilevel"/>
    <w:tmpl w:val="E582609E"/>
    <w:lvl w:ilvl="0">
      <w:start w:val="1"/>
      <w:numFmt w:val="decimal"/>
      <w:lvlText w:val="%1"/>
      <w:lvlJc w:val="left"/>
      <w:pPr>
        <w:ind w:left="360" w:hanging="360"/>
      </w:pPr>
      <w:rPr>
        <w:rFonts w:cs="Sylfaen" w:hint="default"/>
      </w:rPr>
    </w:lvl>
    <w:lvl w:ilvl="1">
      <w:start w:val="5"/>
      <w:numFmt w:val="decimal"/>
      <w:lvlText w:val="%1.%2"/>
      <w:lvlJc w:val="left"/>
      <w:pPr>
        <w:ind w:left="360" w:hanging="360"/>
      </w:pPr>
      <w:rPr>
        <w:rFonts w:cs="Sylfaen" w:hint="default"/>
      </w:rPr>
    </w:lvl>
    <w:lvl w:ilvl="2">
      <w:start w:val="1"/>
      <w:numFmt w:val="decimal"/>
      <w:lvlText w:val="%1.%2.%3"/>
      <w:lvlJc w:val="left"/>
      <w:pPr>
        <w:ind w:left="720" w:hanging="720"/>
      </w:pPr>
      <w:rPr>
        <w:rFonts w:cs="Sylfaen" w:hint="default"/>
      </w:rPr>
    </w:lvl>
    <w:lvl w:ilvl="3">
      <w:start w:val="1"/>
      <w:numFmt w:val="decimal"/>
      <w:lvlText w:val="%1.%2.%3.%4"/>
      <w:lvlJc w:val="left"/>
      <w:pPr>
        <w:ind w:left="720" w:hanging="720"/>
      </w:pPr>
      <w:rPr>
        <w:rFonts w:cs="Sylfaen" w:hint="default"/>
      </w:rPr>
    </w:lvl>
    <w:lvl w:ilvl="4">
      <w:start w:val="1"/>
      <w:numFmt w:val="decimal"/>
      <w:lvlText w:val="%1.%2.%3.%4.%5"/>
      <w:lvlJc w:val="left"/>
      <w:pPr>
        <w:ind w:left="1080" w:hanging="1080"/>
      </w:pPr>
      <w:rPr>
        <w:rFonts w:cs="Sylfaen" w:hint="default"/>
      </w:rPr>
    </w:lvl>
    <w:lvl w:ilvl="5">
      <w:start w:val="1"/>
      <w:numFmt w:val="decimal"/>
      <w:lvlText w:val="%1.%2.%3.%4.%5.%6"/>
      <w:lvlJc w:val="left"/>
      <w:pPr>
        <w:ind w:left="1080" w:hanging="1080"/>
      </w:pPr>
      <w:rPr>
        <w:rFonts w:cs="Sylfaen" w:hint="default"/>
      </w:rPr>
    </w:lvl>
    <w:lvl w:ilvl="6">
      <w:start w:val="1"/>
      <w:numFmt w:val="decimal"/>
      <w:lvlText w:val="%1.%2.%3.%4.%5.%6.%7"/>
      <w:lvlJc w:val="left"/>
      <w:pPr>
        <w:ind w:left="1080" w:hanging="1080"/>
      </w:pPr>
      <w:rPr>
        <w:rFonts w:cs="Sylfaen" w:hint="default"/>
      </w:rPr>
    </w:lvl>
    <w:lvl w:ilvl="7">
      <w:start w:val="1"/>
      <w:numFmt w:val="decimal"/>
      <w:lvlText w:val="%1.%2.%3.%4.%5.%6.%7.%8"/>
      <w:lvlJc w:val="left"/>
      <w:pPr>
        <w:ind w:left="1440" w:hanging="1440"/>
      </w:pPr>
      <w:rPr>
        <w:rFonts w:cs="Sylfaen" w:hint="default"/>
      </w:rPr>
    </w:lvl>
    <w:lvl w:ilvl="8">
      <w:start w:val="1"/>
      <w:numFmt w:val="decimal"/>
      <w:lvlText w:val="%1.%2.%3.%4.%5.%6.%7.%8.%9"/>
      <w:lvlJc w:val="left"/>
      <w:pPr>
        <w:ind w:left="1440" w:hanging="1440"/>
      </w:pPr>
      <w:rPr>
        <w:rFonts w:cs="Sylfaen" w:hint="default"/>
      </w:rPr>
    </w:lvl>
  </w:abstractNum>
  <w:abstractNum w:abstractNumId="3" w15:restartNumberingAfterBreak="0">
    <w:nsid w:val="223D4685"/>
    <w:multiLevelType w:val="multilevel"/>
    <w:tmpl w:val="962A3D18"/>
    <w:lvl w:ilvl="0">
      <w:start w:val="3"/>
      <w:numFmt w:val="decimal"/>
      <w:lvlText w:val="%1"/>
      <w:lvlJc w:val="left"/>
      <w:pPr>
        <w:ind w:left="360" w:hanging="360"/>
      </w:pPr>
      <w:rPr>
        <w:rFonts w:ascii="Sylfaen" w:hAnsi="Sylfaen" w:hint="default"/>
      </w:rPr>
    </w:lvl>
    <w:lvl w:ilvl="1">
      <w:start w:val="1"/>
      <w:numFmt w:val="decimal"/>
      <w:lvlText w:val="%1.%2"/>
      <w:lvlJc w:val="left"/>
      <w:pPr>
        <w:ind w:left="360" w:hanging="360"/>
      </w:pPr>
      <w:rPr>
        <w:rFonts w:ascii="Sylfaen" w:hAnsi="Sylfaen" w:hint="default"/>
        <w:b w:val="0"/>
        <w:sz w:val="20"/>
        <w:szCs w:val="20"/>
      </w:rPr>
    </w:lvl>
    <w:lvl w:ilvl="2">
      <w:start w:val="1"/>
      <w:numFmt w:val="decimal"/>
      <w:lvlText w:val="%1.%2.%3"/>
      <w:lvlJc w:val="left"/>
      <w:pPr>
        <w:ind w:left="720" w:hanging="720"/>
      </w:pPr>
      <w:rPr>
        <w:rFonts w:ascii="Sylfaen" w:hAnsi="Sylfaen" w:hint="default"/>
      </w:rPr>
    </w:lvl>
    <w:lvl w:ilvl="3">
      <w:start w:val="1"/>
      <w:numFmt w:val="decimal"/>
      <w:lvlText w:val="%1.%2.%3.%4"/>
      <w:lvlJc w:val="left"/>
      <w:pPr>
        <w:ind w:left="720" w:hanging="720"/>
      </w:pPr>
      <w:rPr>
        <w:rFonts w:ascii="Sylfaen" w:hAnsi="Sylfaen" w:hint="default"/>
      </w:rPr>
    </w:lvl>
    <w:lvl w:ilvl="4">
      <w:start w:val="1"/>
      <w:numFmt w:val="decimal"/>
      <w:lvlText w:val="%1.%2.%3.%4.%5"/>
      <w:lvlJc w:val="left"/>
      <w:pPr>
        <w:ind w:left="720" w:hanging="720"/>
      </w:pPr>
      <w:rPr>
        <w:rFonts w:ascii="Sylfaen" w:hAnsi="Sylfaen" w:hint="default"/>
      </w:rPr>
    </w:lvl>
    <w:lvl w:ilvl="5">
      <w:start w:val="1"/>
      <w:numFmt w:val="decimal"/>
      <w:lvlText w:val="%1.%2.%3.%4.%5.%6"/>
      <w:lvlJc w:val="left"/>
      <w:pPr>
        <w:ind w:left="1080" w:hanging="1080"/>
      </w:pPr>
      <w:rPr>
        <w:rFonts w:ascii="Sylfaen" w:hAnsi="Sylfaen" w:hint="default"/>
      </w:rPr>
    </w:lvl>
    <w:lvl w:ilvl="6">
      <w:start w:val="1"/>
      <w:numFmt w:val="decimal"/>
      <w:lvlText w:val="%1.%2.%3.%4.%5.%6.%7"/>
      <w:lvlJc w:val="left"/>
      <w:pPr>
        <w:ind w:left="1080" w:hanging="1080"/>
      </w:pPr>
      <w:rPr>
        <w:rFonts w:ascii="Sylfaen" w:hAnsi="Sylfaen" w:hint="default"/>
      </w:rPr>
    </w:lvl>
    <w:lvl w:ilvl="7">
      <w:start w:val="1"/>
      <w:numFmt w:val="decimal"/>
      <w:lvlText w:val="%1.%2.%3.%4.%5.%6.%7.%8"/>
      <w:lvlJc w:val="left"/>
      <w:pPr>
        <w:ind w:left="1440" w:hanging="1440"/>
      </w:pPr>
      <w:rPr>
        <w:rFonts w:ascii="Sylfaen" w:hAnsi="Sylfaen" w:hint="default"/>
      </w:rPr>
    </w:lvl>
    <w:lvl w:ilvl="8">
      <w:start w:val="1"/>
      <w:numFmt w:val="decimal"/>
      <w:lvlText w:val="%1.%2.%3.%4.%5.%6.%7.%8.%9"/>
      <w:lvlJc w:val="left"/>
      <w:pPr>
        <w:ind w:left="1440" w:hanging="1440"/>
      </w:pPr>
      <w:rPr>
        <w:rFonts w:ascii="Sylfaen" w:hAnsi="Sylfaen" w:hint="default"/>
      </w:rPr>
    </w:lvl>
  </w:abstractNum>
  <w:abstractNum w:abstractNumId="4" w15:restartNumberingAfterBreak="0">
    <w:nsid w:val="2C4045E3"/>
    <w:multiLevelType w:val="multilevel"/>
    <w:tmpl w:val="54D265C8"/>
    <w:lvl w:ilvl="0">
      <w:start w:val="1"/>
      <w:numFmt w:val="decimal"/>
      <w:lvlText w:val="%1"/>
      <w:lvlJc w:val="left"/>
      <w:pPr>
        <w:ind w:left="560" w:hanging="560"/>
      </w:pPr>
      <w:rPr>
        <w:rFonts w:cs="Sylfaen" w:hint="default"/>
        <w:b w:val="0"/>
      </w:rPr>
    </w:lvl>
    <w:lvl w:ilvl="1">
      <w:start w:val="11"/>
      <w:numFmt w:val="decimal"/>
      <w:lvlText w:val="%1.%2"/>
      <w:lvlJc w:val="left"/>
      <w:pPr>
        <w:ind w:left="855" w:hanging="560"/>
      </w:pPr>
      <w:rPr>
        <w:rFonts w:cs="Sylfaen" w:hint="default"/>
        <w:b w:val="0"/>
      </w:rPr>
    </w:lvl>
    <w:lvl w:ilvl="2">
      <w:start w:val="1"/>
      <w:numFmt w:val="decimal"/>
      <w:lvlText w:val="%1.%2.%3"/>
      <w:lvlJc w:val="left"/>
      <w:pPr>
        <w:ind w:left="1350" w:hanging="720"/>
      </w:pPr>
      <w:rPr>
        <w:rFonts w:cs="Sylfaen" w:hint="default"/>
        <w:b w:val="0"/>
        <w:color w:val="000000" w:themeColor="text1"/>
      </w:rPr>
    </w:lvl>
    <w:lvl w:ilvl="3">
      <w:start w:val="1"/>
      <w:numFmt w:val="decimal"/>
      <w:lvlText w:val="%1.%2.%3.%4"/>
      <w:lvlJc w:val="left"/>
      <w:pPr>
        <w:ind w:left="1605" w:hanging="720"/>
      </w:pPr>
      <w:rPr>
        <w:rFonts w:cs="Sylfaen" w:hint="default"/>
        <w:b w:val="0"/>
      </w:rPr>
    </w:lvl>
    <w:lvl w:ilvl="4">
      <w:start w:val="1"/>
      <w:numFmt w:val="decimal"/>
      <w:lvlText w:val="%1.%2.%3.%4.%5"/>
      <w:lvlJc w:val="left"/>
      <w:pPr>
        <w:ind w:left="2260" w:hanging="1080"/>
      </w:pPr>
      <w:rPr>
        <w:rFonts w:cs="Sylfaen" w:hint="default"/>
        <w:b w:val="0"/>
      </w:rPr>
    </w:lvl>
    <w:lvl w:ilvl="5">
      <w:start w:val="1"/>
      <w:numFmt w:val="decimal"/>
      <w:lvlText w:val="%1.%2.%3.%4.%5.%6"/>
      <w:lvlJc w:val="left"/>
      <w:pPr>
        <w:ind w:left="2555" w:hanging="1080"/>
      </w:pPr>
      <w:rPr>
        <w:rFonts w:cs="Sylfaen" w:hint="default"/>
        <w:b w:val="0"/>
      </w:rPr>
    </w:lvl>
    <w:lvl w:ilvl="6">
      <w:start w:val="1"/>
      <w:numFmt w:val="decimal"/>
      <w:lvlText w:val="%1.%2.%3.%4.%5.%6.%7"/>
      <w:lvlJc w:val="left"/>
      <w:pPr>
        <w:ind w:left="2850" w:hanging="1080"/>
      </w:pPr>
      <w:rPr>
        <w:rFonts w:cs="Sylfaen" w:hint="default"/>
        <w:b w:val="0"/>
      </w:rPr>
    </w:lvl>
    <w:lvl w:ilvl="7">
      <w:start w:val="1"/>
      <w:numFmt w:val="decimal"/>
      <w:lvlText w:val="%1.%2.%3.%4.%5.%6.%7.%8"/>
      <w:lvlJc w:val="left"/>
      <w:pPr>
        <w:ind w:left="3505" w:hanging="1440"/>
      </w:pPr>
      <w:rPr>
        <w:rFonts w:cs="Sylfaen" w:hint="default"/>
        <w:b w:val="0"/>
      </w:rPr>
    </w:lvl>
    <w:lvl w:ilvl="8">
      <w:start w:val="1"/>
      <w:numFmt w:val="decimal"/>
      <w:lvlText w:val="%1.%2.%3.%4.%5.%6.%7.%8.%9"/>
      <w:lvlJc w:val="left"/>
      <w:pPr>
        <w:ind w:left="3800" w:hanging="1440"/>
      </w:pPr>
      <w:rPr>
        <w:rFonts w:cs="Sylfaen" w:hint="default"/>
        <w:b w:val="0"/>
      </w:rPr>
    </w:lvl>
  </w:abstractNum>
  <w:abstractNum w:abstractNumId="5" w15:restartNumberingAfterBreak="0">
    <w:nsid w:val="30C53589"/>
    <w:multiLevelType w:val="multilevel"/>
    <w:tmpl w:val="2E20E1F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31084B1A"/>
    <w:multiLevelType w:val="hybridMultilevel"/>
    <w:tmpl w:val="968269DE"/>
    <w:lvl w:ilvl="0" w:tplc="F9BA1720">
      <w:start w:val="1"/>
      <w:numFmt w:val="decimal"/>
      <w:lvlText w:val="%1"/>
      <w:lvlJc w:val="left"/>
      <w:pPr>
        <w:ind w:left="720" w:hanging="360"/>
      </w:pPr>
      <w:rPr>
        <w:rFonts w:ascii="Sylfaen" w:eastAsia="Times New Roman" w:hAnsi="Sylfaen" w:cs="Sylfae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204C8F"/>
    <w:multiLevelType w:val="multilevel"/>
    <w:tmpl w:val="33246C46"/>
    <w:lvl w:ilvl="0">
      <w:start w:val="1"/>
      <w:numFmt w:val="decimal"/>
      <w:lvlText w:val="%1."/>
      <w:lvlJc w:val="left"/>
      <w:pPr>
        <w:tabs>
          <w:tab w:val="num" w:pos="720"/>
        </w:tabs>
        <w:ind w:left="720" w:hanging="360"/>
      </w:pPr>
      <w:rPr>
        <w:rFonts w:ascii="Sylfaen" w:hAnsi="Sylfaen" w:hint="default"/>
        <w:sz w:val="18"/>
        <w:szCs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333B1728"/>
    <w:multiLevelType w:val="multilevel"/>
    <w:tmpl w:val="FE7A18A6"/>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6FE78E5"/>
    <w:multiLevelType w:val="multilevel"/>
    <w:tmpl w:val="59F2FDC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AA17A7D"/>
    <w:multiLevelType w:val="hybridMultilevel"/>
    <w:tmpl w:val="ABC8C3F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1306FE"/>
    <w:multiLevelType w:val="multilevel"/>
    <w:tmpl w:val="D9763352"/>
    <w:lvl w:ilvl="0">
      <w:start w:val="1"/>
      <w:numFmt w:val="decimal"/>
      <w:lvlText w:val="%1"/>
      <w:lvlJc w:val="left"/>
      <w:pPr>
        <w:ind w:left="370" w:hanging="370"/>
      </w:pPr>
      <w:rPr>
        <w:rFonts w:hint="default"/>
      </w:rPr>
    </w:lvl>
    <w:lvl w:ilvl="1">
      <w:start w:val="10"/>
      <w:numFmt w:val="decimal"/>
      <w:lvlText w:val="%1.%2"/>
      <w:lvlJc w:val="left"/>
      <w:pPr>
        <w:ind w:left="370" w:hanging="3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BBD09D9"/>
    <w:multiLevelType w:val="multilevel"/>
    <w:tmpl w:val="0B0E9C4C"/>
    <w:lvl w:ilvl="0">
      <w:start w:val="5"/>
      <w:numFmt w:val="decimal"/>
      <w:lvlText w:val="%1"/>
      <w:lvlJc w:val="left"/>
      <w:pPr>
        <w:ind w:left="360" w:hanging="360"/>
      </w:pPr>
      <w:rPr>
        <w:rFonts w:hint="default"/>
        <w:b w:val="0"/>
        <w:u w:val="none"/>
      </w:rPr>
    </w:lvl>
    <w:lvl w:ilvl="1">
      <w:start w:val="1"/>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1080" w:hanging="108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440" w:hanging="1440"/>
      </w:pPr>
      <w:rPr>
        <w:rFonts w:hint="default"/>
        <w:b w:val="0"/>
        <w:u w:val="none"/>
      </w:rPr>
    </w:lvl>
    <w:lvl w:ilvl="6">
      <w:start w:val="1"/>
      <w:numFmt w:val="decimal"/>
      <w:lvlText w:val="%1.%2.%3.%4.%5.%6.%7"/>
      <w:lvlJc w:val="left"/>
      <w:pPr>
        <w:ind w:left="1800" w:hanging="1800"/>
      </w:pPr>
      <w:rPr>
        <w:rFonts w:hint="default"/>
        <w:b w:val="0"/>
        <w:u w:val="none"/>
      </w:rPr>
    </w:lvl>
    <w:lvl w:ilvl="7">
      <w:start w:val="1"/>
      <w:numFmt w:val="decimal"/>
      <w:lvlText w:val="%1.%2.%3.%4.%5.%6.%7.%8"/>
      <w:lvlJc w:val="left"/>
      <w:pPr>
        <w:ind w:left="1800" w:hanging="1800"/>
      </w:pPr>
      <w:rPr>
        <w:rFonts w:hint="default"/>
        <w:b w:val="0"/>
        <w:u w:val="none"/>
      </w:rPr>
    </w:lvl>
    <w:lvl w:ilvl="8">
      <w:start w:val="1"/>
      <w:numFmt w:val="decimal"/>
      <w:lvlText w:val="%1.%2.%3.%4.%5.%6.%7.%8.%9"/>
      <w:lvlJc w:val="left"/>
      <w:pPr>
        <w:ind w:left="2160" w:hanging="2160"/>
      </w:pPr>
      <w:rPr>
        <w:rFonts w:hint="default"/>
        <w:b w:val="0"/>
        <w:u w:val="none"/>
      </w:rPr>
    </w:lvl>
  </w:abstractNum>
  <w:abstractNum w:abstractNumId="13" w15:restartNumberingAfterBreak="0">
    <w:nsid w:val="424C2C04"/>
    <w:multiLevelType w:val="hybridMultilevel"/>
    <w:tmpl w:val="EA36C598"/>
    <w:lvl w:ilvl="0" w:tplc="C0B095A8">
      <w:start w:val="11"/>
      <w:numFmt w:val="bullet"/>
      <w:lvlText w:val="-"/>
      <w:lvlJc w:val="left"/>
      <w:pPr>
        <w:ind w:left="450" w:hanging="360"/>
      </w:pPr>
      <w:rPr>
        <w:rFonts w:ascii="Sylfaen" w:eastAsia="Times New Roman" w:hAnsi="Sylfaen"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4" w15:restartNumberingAfterBreak="0">
    <w:nsid w:val="44955AB3"/>
    <w:multiLevelType w:val="hybridMultilevel"/>
    <w:tmpl w:val="33246C46"/>
    <w:lvl w:ilvl="0" w:tplc="2F08C666">
      <w:start w:val="1"/>
      <w:numFmt w:val="decimal"/>
      <w:lvlText w:val="%1."/>
      <w:lvlJc w:val="left"/>
      <w:pPr>
        <w:tabs>
          <w:tab w:val="num" w:pos="720"/>
        </w:tabs>
        <w:ind w:left="720" w:hanging="360"/>
      </w:pPr>
      <w:rPr>
        <w:rFonts w:ascii="Sylfaen" w:hAnsi="Sylfaen" w:hint="default"/>
        <w:sz w:val="18"/>
        <w:szCs w:val="18"/>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15:restartNumberingAfterBreak="0">
    <w:nsid w:val="45BA3E93"/>
    <w:multiLevelType w:val="hybridMultilevel"/>
    <w:tmpl w:val="04AA2A5A"/>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6160B9F"/>
    <w:multiLevelType w:val="hybridMultilevel"/>
    <w:tmpl w:val="CF70775E"/>
    <w:lvl w:ilvl="0" w:tplc="627EDE90">
      <w:start w:val="1"/>
      <w:numFmt w:val="decimal"/>
      <w:lvlText w:val="%1."/>
      <w:lvlJc w:val="left"/>
      <w:pPr>
        <w:ind w:left="450" w:hanging="360"/>
      </w:pPr>
      <w:rPr>
        <w:rFonts w:ascii="Sylfaen" w:hAnsi="Sylfaen" w:hint="default"/>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7" w15:restartNumberingAfterBreak="0">
    <w:nsid w:val="481478D7"/>
    <w:multiLevelType w:val="hybridMultilevel"/>
    <w:tmpl w:val="DAE29A96"/>
    <w:lvl w:ilvl="0" w:tplc="B01A67A0">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0F179B"/>
    <w:multiLevelType w:val="hybridMultilevel"/>
    <w:tmpl w:val="33246C46"/>
    <w:lvl w:ilvl="0" w:tplc="2F08C666">
      <w:start w:val="1"/>
      <w:numFmt w:val="decimal"/>
      <w:lvlText w:val="%1."/>
      <w:lvlJc w:val="left"/>
      <w:pPr>
        <w:tabs>
          <w:tab w:val="num" w:pos="720"/>
        </w:tabs>
        <w:ind w:left="720" w:hanging="360"/>
      </w:pPr>
      <w:rPr>
        <w:rFonts w:ascii="Sylfaen" w:hAnsi="Sylfaen" w:hint="default"/>
        <w:sz w:val="18"/>
        <w:szCs w:val="18"/>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4CD54B62"/>
    <w:multiLevelType w:val="multilevel"/>
    <w:tmpl w:val="4E7C735C"/>
    <w:lvl w:ilvl="0">
      <w:start w:val="1"/>
      <w:numFmt w:val="decimal"/>
      <w:lvlText w:val="%1"/>
      <w:lvlJc w:val="left"/>
      <w:pPr>
        <w:ind w:left="560" w:hanging="560"/>
      </w:pPr>
      <w:rPr>
        <w:rFonts w:ascii="Sylfaen" w:hAnsi="Sylfaen" w:hint="default"/>
      </w:rPr>
    </w:lvl>
    <w:lvl w:ilvl="1">
      <w:start w:val="10"/>
      <w:numFmt w:val="decimal"/>
      <w:lvlText w:val="%1.%2"/>
      <w:lvlJc w:val="left"/>
      <w:pPr>
        <w:ind w:left="1150" w:hanging="560"/>
      </w:pPr>
      <w:rPr>
        <w:rFonts w:ascii="Sylfaen" w:hAnsi="Sylfaen" w:hint="default"/>
      </w:rPr>
    </w:lvl>
    <w:lvl w:ilvl="2">
      <w:start w:val="2"/>
      <w:numFmt w:val="decimal"/>
      <w:lvlText w:val="%1.%2.%3"/>
      <w:lvlJc w:val="left"/>
      <w:pPr>
        <w:ind w:left="1900" w:hanging="720"/>
      </w:pPr>
      <w:rPr>
        <w:rFonts w:ascii="Sylfaen" w:hAnsi="Sylfaen" w:hint="default"/>
      </w:rPr>
    </w:lvl>
    <w:lvl w:ilvl="3">
      <w:start w:val="1"/>
      <w:numFmt w:val="decimal"/>
      <w:lvlText w:val="%1.%2.%3.%4"/>
      <w:lvlJc w:val="left"/>
      <w:pPr>
        <w:ind w:left="2490" w:hanging="720"/>
      </w:pPr>
      <w:rPr>
        <w:rFonts w:ascii="Sylfaen" w:hAnsi="Sylfaen" w:hint="default"/>
      </w:rPr>
    </w:lvl>
    <w:lvl w:ilvl="4">
      <w:start w:val="1"/>
      <w:numFmt w:val="decimal"/>
      <w:lvlText w:val="%1.%2.%3.%4.%5"/>
      <w:lvlJc w:val="left"/>
      <w:pPr>
        <w:ind w:left="3440" w:hanging="1080"/>
      </w:pPr>
      <w:rPr>
        <w:rFonts w:ascii="Sylfaen" w:hAnsi="Sylfaen" w:hint="default"/>
      </w:rPr>
    </w:lvl>
    <w:lvl w:ilvl="5">
      <w:start w:val="1"/>
      <w:numFmt w:val="decimal"/>
      <w:lvlText w:val="%1.%2.%3.%4.%5.%6"/>
      <w:lvlJc w:val="left"/>
      <w:pPr>
        <w:ind w:left="4030" w:hanging="1080"/>
      </w:pPr>
      <w:rPr>
        <w:rFonts w:ascii="Sylfaen" w:hAnsi="Sylfaen" w:hint="default"/>
      </w:rPr>
    </w:lvl>
    <w:lvl w:ilvl="6">
      <w:start w:val="1"/>
      <w:numFmt w:val="decimal"/>
      <w:lvlText w:val="%1.%2.%3.%4.%5.%6.%7"/>
      <w:lvlJc w:val="left"/>
      <w:pPr>
        <w:ind w:left="4980" w:hanging="1440"/>
      </w:pPr>
      <w:rPr>
        <w:rFonts w:ascii="Sylfaen" w:hAnsi="Sylfaen" w:hint="default"/>
      </w:rPr>
    </w:lvl>
    <w:lvl w:ilvl="7">
      <w:start w:val="1"/>
      <w:numFmt w:val="decimal"/>
      <w:lvlText w:val="%1.%2.%3.%4.%5.%6.%7.%8"/>
      <w:lvlJc w:val="left"/>
      <w:pPr>
        <w:ind w:left="5570" w:hanging="1440"/>
      </w:pPr>
      <w:rPr>
        <w:rFonts w:ascii="Sylfaen" w:hAnsi="Sylfaen" w:hint="default"/>
      </w:rPr>
    </w:lvl>
    <w:lvl w:ilvl="8">
      <w:start w:val="1"/>
      <w:numFmt w:val="decimal"/>
      <w:lvlText w:val="%1.%2.%3.%4.%5.%6.%7.%8.%9"/>
      <w:lvlJc w:val="left"/>
      <w:pPr>
        <w:ind w:left="6160" w:hanging="1440"/>
      </w:pPr>
      <w:rPr>
        <w:rFonts w:ascii="Sylfaen" w:hAnsi="Sylfaen" w:hint="default"/>
      </w:rPr>
    </w:lvl>
  </w:abstractNum>
  <w:abstractNum w:abstractNumId="20" w15:restartNumberingAfterBreak="0">
    <w:nsid w:val="4F5008BF"/>
    <w:multiLevelType w:val="hybridMultilevel"/>
    <w:tmpl w:val="33246C46"/>
    <w:lvl w:ilvl="0" w:tplc="2F08C666">
      <w:start w:val="1"/>
      <w:numFmt w:val="decimal"/>
      <w:lvlText w:val="%1."/>
      <w:lvlJc w:val="left"/>
      <w:pPr>
        <w:tabs>
          <w:tab w:val="num" w:pos="720"/>
        </w:tabs>
        <w:ind w:left="720" w:hanging="360"/>
      </w:pPr>
      <w:rPr>
        <w:rFonts w:ascii="Sylfaen" w:hAnsi="Sylfaen" w:hint="default"/>
        <w:sz w:val="18"/>
        <w:szCs w:val="18"/>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15:restartNumberingAfterBreak="0">
    <w:nsid w:val="56AB141B"/>
    <w:multiLevelType w:val="hybridMultilevel"/>
    <w:tmpl w:val="A48E85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26B5BF2"/>
    <w:multiLevelType w:val="multilevel"/>
    <w:tmpl w:val="583094AA"/>
    <w:lvl w:ilvl="0">
      <w:start w:val="6"/>
      <w:numFmt w:val="decimal"/>
      <w:lvlText w:val="%1."/>
      <w:lvlJc w:val="left"/>
      <w:pPr>
        <w:ind w:left="360" w:hanging="360"/>
      </w:pPr>
      <w:rPr>
        <w:rFonts w:cs="Sylfaen" w:hint="default"/>
      </w:rPr>
    </w:lvl>
    <w:lvl w:ilvl="1">
      <w:start w:val="1"/>
      <w:numFmt w:val="decimal"/>
      <w:lvlText w:val="%1.%2."/>
      <w:lvlJc w:val="left"/>
      <w:pPr>
        <w:ind w:left="360" w:hanging="360"/>
      </w:pPr>
      <w:rPr>
        <w:rFonts w:cs="Sylfaen" w:hint="default"/>
      </w:rPr>
    </w:lvl>
    <w:lvl w:ilvl="2">
      <w:start w:val="1"/>
      <w:numFmt w:val="decimal"/>
      <w:lvlText w:val="%1.%2.%3."/>
      <w:lvlJc w:val="left"/>
      <w:pPr>
        <w:ind w:left="720" w:hanging="720"/>
      </w:pPr>
      <w:rPr>
        <w:rFonts w:cs="Sylfaen" w:hint="default"/>
      </w:rPr>
    </w:lvl>
    <w:lvl w:ilvl="3">
      <w:start w:val="1"/>
      <w:numFmt w:val="decimal"/>
      <w:lvlText w:val="%1.%2.%3.%4."/>
      <w:lvlJc w:val="left"/>
      <w:pPr>
        <w:ind w:left="720" w:hanging="720"/>
      </w:pPr>
      <w:rPr>
        <w:rFonts w:cs="Sylfaen" w:hint="default"/>
      </w:rPr>
    </w:lvl>
    <w:lvl w:ilvl="4">
      <w:start w:val="1"/>
      <w:numFmt w:val="decimal"/>
      <w:lvlText w:val="%1.%2.%3.%4.%5."/>
      <w:lvlJc w:val="left"/>
      <w:pPr>
        <w:ind w:left="1080" w:hanging="1080"/>
      </w:pPr>
      <w:rPr>
        <w:rFonts w:cs="Sylfaen" w:hint="default"/>
      </w:rPr>
    </w:lvl>
    <w:lvl w:ilvl="5">
      <w:start w:val="1"/>
      <w:numFmt w:val="decimal"/>
      <w:lvlText w:val="%1.%2.%3.%4.%5.%6."/>
      <w:lvlJc w:val="left"/>
      <w:pPr>
        <w:ind w:left="1080" w:hanging="1080"/>
      </w:pPr>
      <w:rPr>
        <w:rFonts w:cs="Sylfaen" w:hint="default"/>
      </w:rPr>
    </w:lvl>
    <w:lvl w:ilvl="6">
      <w:start w:val="1"/>
      <w:numFmt w:val="decimal"/>
      <w:lvlText w:val="%1.%2.%3.%4.%5.%6.%7."/>
      <w:lvlJc w:val="left"/>
      <w:pPr>
        <w:ind w:left="1080" w:hanging="1080"/>
      </w:pPr>
      <w:rPr>
        <w:rFonts w:cs="Sylfaen" w:hint="default"/>
      </w:rPr>
    </w:lvl>
    <w:lvl w:ilvl="7">
      <w:start w:val="1"/>
      <w:numFmt w:val="decimal"/>
      <w:lvlText w:val="%1.%2.%3.%4.%5.%6.%7.%8."/>
      <w:lvlJc w:val="left"/>
      <w:pPr>
        <w:ind w:left="1440" w:hanging="1440"/>
      </w:pPr>
      <w:rPr>
        <w:rFonts w:cs="Sylfaen" w:hint="default"/>
      </w:rPr>
    </w:lvl>
    <w:lvl w:ilvl="8">
      <w:start w:val="1"/>
      <w:numFmt w:val="decimal"/>
      <w:lvlText w:val="%1.%2.%3.%4.%5.%6.%7.%8.%9."/>
      <w:lvlJc w:val="left"/>
      <w:pPr>
        <w:ind w:left="1440" w:hanging="1440"/>
      </w:pPr>
      <w:rPr>
        <w:rFonts w:cs="Sylfaen" w:hint="default"/>
      </w:rPr>
    </w:lvl>
  </w:abstractNum>
  <w:abstractNum w:abstractNumId="23" w15:restartNumberingAfterBreak="0">
    <w:nsid w:val="667D1C1F"/>
    <w:multiLevelType w:val="hybridMultilevel"/>
    <w:tmpl w:val="EC7A89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C42800"/>
    <w:multiLevelType w:val="multilevel"/>
    <w:tmpl w:val="A38805E8"/>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BEC1B28"/>
    <w:multiLevelType w:val="multilevel"/>
    <w:tmpl w:val="EE0CC308"/>
    <w:lvl w:ilvl="0">
      <w:start w:val="4"/>
      <w:numFmt w:val="decimal"/>
      <w:lvlText w:val="%1."/>
      <w:lvlJc w:val="left"/>
      <w:pPr>
        <w:ind w:left="360" w:hanging="360"/>
      </w:pPr>
      <w:rPr>
        <w:rFonts w:hint="default"/>
        <w:b w:val="0"/>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6" w15:restartNumberingAfterBreak="0">
    <w:nsid w:val="6C512C77"/>
    <w:multiLevelType w:val="multilevel"/>
    <w:tmpl w:val="02328A3A"/>
    <w:lvl w:ilvl="0">
      <w:start w:val="1"/>
      <w:numFmt w:val="decimal"/>
      <w:lvlText w:val="%1"/>
      <w:lvlJc w:val="left"/>
      <w:pPr>
        <w:ind w:left="410" w:hanging="410"/>
      </w:pPr>
      <w:rPr>
        <w:rFonts w:hint="default"/>
      </w:rPr>
    </w:lvl>
    <w:lvl w:ilvl="1">
      <w:start w:val="10"/>
      <w:numFmt w:val="decimal"/>
      <w:lvlText w:val="%1.%2"/>
      <w:lvlJc w:val="left"/>
      <w:pPr>
        <w:ind w:left="780" w:hanging="410"/>
      </w:pPr>
      <w:rPr>
        <w:rFonts w:hint="default"/>
      </w:rPr>
    </w:lvl>
    <w:lvl w:ilvl="2">
      <w:start w:val="1"/>
      <w:numFmt w:val="decimal"/>
      <w:lvlText w:val="%1.%2.%3"/>
      <w:lvlJc w:val="left"/>
      <w:pPr>
        <w:ind w:left="1460" w:hanging="720"/>
      </w:pPr>
      <w:rPr>
        <w:rFonts w:hint="default"/>
      </w:rPr>
    </w:lvl>
    <w:lvl w:ilvl="3">
      <w:start w:val="1"/>
      <w:numFmt w:val="decimal"/>
      <w:lvlText w:val="%1.%2.%3.%4"/>
      <w:lvlJc w:val="left"/>
      <w:pPr>
        <w:ind w:left="1830" w:hanging="720"/>
      </w:pPr>
      <w:rPr>
        <w:rFonts w:hint="default"/>
      </w:rPr>
    </w:lvl>
    <w:lvl w:ilvl="4">
      <w:start w:val="1"/>
      <w:numFmt w:val="decimal"/>
      <w:lvlText w:val="%1.%2.%3.%4.%5"/>
      <w:lvlJc w:val="left"/>
      <w:pPr>
        <w:ind w:left="2560" w:hanging="1080"/>
      </w:pPr>
      <w:rPr>
        <w:rFonts w:hint="default"/>
      </w:rPr>
    </w:lvl>
    <w:lvl w:ilvl="5">
      <w:start w:val="1"/>
      <w:numFmt w:val="decimal"/>
      <w:lvlText w:val="%1.%2.%3.%4.%5.%6"/>
      <w:lvlJc w:val="left"/>
      <w:pPr>
        <w:ind w:left="2930" w:hanging="1080"/>
      </w:pPr>
      <w:rPr>
        <w:rFonts w:hint="default"/>
      </w:rPr>
    </w:lvl>
    <w:lvl w:ilvl="6">
      <w:start w:val="1"/>
      <w:numFmt w:val="decimal"/>
      <w:lvlText w:val="%1.%2.%3.%4.%5.%6.%7"/>
      <w:lvlJc w:val="left"/>
      <w:pPr>
        <w:ind w:left="3300" w:hanging="1080"/>
      </w:pPr>
      <w:rPr>
        <w:rFonts w:hint="default"/>
      </w:rPr>
    </w:lvl>
    <w:lvl w:ilvl="7">
      <w:start w:val="1"/>
      <w:numFmt w:val="decimal"/>
      <w:lvlText w:val="%1.%2.%3.%4.%5.%6.%7.%8"/>
      <w:lvlJc w:val="left"/>
      <w:pPr>
        <w:ind w:left="4030" w:hanging="1440"/>
      </w:pPr>
      <w:rPr>
        <w:rFonts w:hint="default"/>
      </w:rPr>
    </w:lvl>
    <w:lvl w:ilvl="8">
      <w:start w:val="1"/>
      <w:numFmt w:val="decimal"/>
      <w:lvlText w:val="%1.%2.%3.%4.%5.%6.%7.%8.%9"/>
      <w:lvlJc w:val="left"/>
      <w:pPr>
        <w:ind w:left="4400" w:hanging="1440"/>
      </w:pPr>
      <w:rPr>
        <w:rFonts w:hint="default"/>
      </w:rPr>
    </w:lvl>
  </w:abstractNum>
  <w:abstractNum w:abstractNumId="27" w15:restartNumberingAfterBreak="0">
    <w:nsid w:val="712D16B2"/>
    <w:multiLevelType w:val="hybridMultilevel"/>
    <w:tmpl w:val="A6CC5C88"/>
    <w:lvl w:ilvl="0" w:tplc="08090001">
      <w:start w:val="1"/>
      <w:numFmt w:val="bullet"/>
      <w:lvlText w:val=""/>
      <w:lvlJc w:val="left"/>
      <w:pPr>
        <w:ind w:left="1181" w:hanging="360"/>
      </w:pPr>
      <w:rPr>
        <w:rFonts w:ascii="Symbol" w:hAnsi="Symbol" w:hint="default"/>
      </w:rPr>
    </w:lvl>
    <w:lvl w:ilvl="1" w:tplc="08090003" w:tentative="1">
      <w:start w:val="1"/>
      <w:numFmt w:val="bullet"/>
      <w:lvlText w:val="o"/>
      <w:lvlJc w:val="left"/>
      <w:pPr>
        <w:ind w:left="1901" w:hanging="360"/>
      </w:pPr>
      <w:rPr>
        <w:rFonts w:ascii="Courier New" w:hAnsi="Courier New" w:cs="Courier New" w:hint="default"/>
      </w:rPr>
    </w:lvl>
    <w:lvl w:ilvl="2" w:tplc="08090005" w:tentative="1">
      <w:start w:val="1"/>
      <w:numFmt w:val="bullet"/>
      <w:lvlText w:val=""/>
      <w:lvlJc w:val="left"/>
      <w:pPr>
        <w:ind w:left="2621" w:hanging="360"/>
      </w:pPr>
      <w:rPr>
        <w:rFonts w:ascii="Wingdings" w:hAnsi="Wingdings" w:hint="default"/>
      </w:rPr>
    </w:lvl>
    <w:lvl w:ilvl="3" w:tplc="08090001" w:tentative="1">
      <w:start w:val="1"/>
      <w:numFmt w:val="bullet"/>
      <w:lvlText w:val=""/>
      <w:lvlJc w:val="left"/>
      <w:pPr>
        <w:ind w:left="3341" w:hanging="360"/>
      </w:pPr>
      <w:rPr>
        <w:rFonts w:ascii="Symbol" w:hAnsi="Symbol" w:hint="default"/>
      </w:rPr>
    </w:lvl>
    <w:lvl w:ilvl="4" w:tplc="08090003" w:tentative="1">
      <w:start w:val="1"/>
      <w:numFmt w:val="bullet"/>
      <w:lvlText w:val="o"/>
      <w:lvlJc w:val="left"/>
      <w:pPr>
        <w:ind w:left="4061" w:hanging="360"/>
      </w:pPr>
      <w:rPr>
        <w:rFonts w:ascii="Courier New" w:hAnsi="Courier New" w:cs="Courier New" w:hint="default"/>
      </w:rPr>
    </w:lvl>
    <w:lvl w:ilvl="5" w:tplc="08090005" w:tentative="1">
      <w:start w:val="1"/>
      <w:numFmt w:val="bullet"/>
      <w:lvlText w:val=""/>
      <w:lvlJc w:val="left"/>
      <w:pPr>
        <w:ind w:left="4781" w:hanging="360"/>
      </w:pPr>
      <w:rPr>
        <w:rFonts w:ascii="Wingdings" w:hAnsi="Wingdings" w:hint="default"/>
      </w:rPr>
    </w:lvl>
    <w:lvl w:ilvl="6" w:tplc="08090001" w:tentative="1">
      <w:start w:val="1"/>
      <w:numFmt w:val="bullet"/>
      <w:lvlText w:val=""/>
      <w:lvlJc w:val="left"/>
      <w:pPr>
        <w:ind w:left="5501" w:hanging="360"/>
      </w:pPr>
      <w:rPr>
        <w:rFonts w:ascii="Symbol" w:hAnsi="Symbol" w:hint="default"/>
      </w:rPr>
    </w:lvl>
    <w:lvl w:ilvl="7" w:tplc="08090003" w:tentative="1">
      <w:start w:val="1"/>
      <w:numFmt w:val="bullet"/>
      <w:lvlText w:val="o"/>
      <w:lvlJc w:val="left"/>
      <w:pPr>
        <w:ind w:left="6221" w:hanging="360"/>
      </w:pPr>
      <w:rPr>
        <w:rFonts w:ascii="Courier New" w:hAnsi="Courier New" w:cs="Courier New" w:hint="default"/>
      </w:rPr>
    </w:lvl>
    <w:lvl w:ilvl="8" w:tplc="08090005" w:tentative="1">
      <w:start w:val="1"/>
      <w:numFmt w:val="bullet"/>
      <w:lvlText w:val=""/>
      <w:lvlJc w:val="left"/>
      <w:pPr>
        <w:ind w:left="6941" w:hanging="360"/>
      </w:pPr>
      <w:rPr>
        <w:rFonts w:ascii="Wingdings" w:hAnsi="Wingdings" w:hint="default"/>
      </w:rPr>
    </w:lvl>
  </w:abstractNum>
  <w:abstractNum w:abstractNumId="28" w15:restartNumberingAfterBreak="0">
    <w:nsid w:val="73EB5997"/>
    <w:multiLevelType w:val="hybridMultilevel"/>
    <w:tmpl w:val="7826B920"/>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9" w15:restartNumberingAfterBreak="0">
    <w:nsid w:val="789B2E83"/>
    <w:multiLevelType w:val="multilevel"/>
    <w:tmpl w:val="3120F7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7B9C75C1"/>
    <w:multiLevelType w:val="hybridMultilevel"/>
    <w:tmpl w:val="949E050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97949254">
    <w:abstractNumId w:val="21"/>
  </w:num>
  <w:num w:numId="2" w16cid:durableId="1589194104">
    <w:abstractNumId w:val="28"/>
  </w:num>
  <w:num w:numId="3" w16cid:durableId="194973475">
    <w:abstractNumId w:val="16"/>
  </w:num>
  <w:num w:numId="4" w16cid:durableId="192771560">
    <w:abstractNumId w:val="12"/>
  </w:num>
  <w:num w:numId="5" w16cid:durableId="1023169576">
    <w:abstractNumId w:val="3"/>
  </w:num>
  <w:num w:numId="6" w16cid:durableId="1176531685">
    <w:abstractNumId w:val="27"/>
  </w:num>
  <w:num w:numId="7" w16cid:durableId="918950362">
    <w:abstractNumId w:val="18"/>
  </w:num>
  <w:num w:numId="8" w16cid:durableId="1658924101">
    <w:abstractNumId w:val="15"/>
  </w:num>
  <w:num w:numId="9" w16cid:durableId="496309317">
    <w:abstractNumId w:val="20"/>
  </w:num>
  <w:num w:numId="10" w16cid:durableId="1670717347">
    <w:abstractNumId w:val="14"/>
  </w:num>
  <w:num w:numId="11" w16cid:durableId="1084492903">
    <w:abstractNumId w:val="6"/>
  </w:num>
  <w:num w:numId="12" w16cid:durableId="472410821">
    <w:abstractNumId w:val="7"/>
  </w:num>
  <w:num w:numId="13" w16cid:durableId="1423837110">
    <w:abstractNumId w:val="9"/>
  </w:num>
  <w:num w:numId="14" w16cid:durableId="1754622294">
    <w:abstractNumId w:val="0"/>
  </w:num>
  <w:num w:numId="15" w16cid:durableId="1770662103">
    <w:abstractNumId w:val="25"/>
  </w:num>
  <w:num w:numId="16" w16cid:durableId="1641424534">
    <w:abstractNumId w:val="5"/>
  </w:num>
  <w:num w:numId="17" w16cid:durableId="1389382284">
    <w:abstractNumId w:val="22"/>
  </w:num>
  <w:num w:numId="18" w16cid:durableId="507446821">
    <w:abstractNumId w:val="10"/>
  </w:num>
  <w:num w:numId="19" w16cid:durableId="1641955077">
    <w:abstractNumId w:val="2"/>
  </w:num>
  <w:num w:numId="20" w16cid:durableId="59914396">
    <w:abstractNumId w:val="24"/>
  </w:num>
  <w:num w:numId="21" w16cid:durableId="1094471285">
    <w:abstractNumId w:val="26"/>
  </w:num>
  <w:num w:numId="22" w16cid:durableId="93206771">
    <w:abstractNumId w:val="19"/>
  </w:num>
  <w:num w:numId="23" w16cid:durableId="1392266030">
    <w:abstractNumId w:val="4"/>
  </w:num>
  <w:num w:numId="24" w16cid:durableId="803737341">
    <w:abstractNumId w:val="13"/>
  </w:num>
  <w:num w:numId="25" w16cid:durableId="1944414050">
    <w:abstractNumId w:val="11"/>
  </w:num>
  <w:num w:numId="26" w16cid:durableId="949967053">
    <w:abstractNumId w:val="17"/>
  </w:num>
  <w:num w:numId="27" w16cid:durableId="1652371834">
    <w:abstractNumId w:val="30"/>
  </w:num>
  <w:num w:numId="28" w16cid:durableId="606232239">
    <w:abstractNumId w:val="1"/>
  </w:num>
  <w:num w:numId="29" w16cid:durableId="1939752594">
    <w:abstractNumId w:val="29"/>
  </w:num>
  <w:num w:numId="30" w16cid:durableId="1334644935">
    <w:abstractNumId w:val="23"/>
  </w:num>
  <w:num w:numId="31" w16cid:durableId="701057367">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14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TW0NDQzNrYwNDI3NDFV0lEKTi0uzszPAykwrgUAwVGnaCwAAAA="/>
  </w:docVars>
  <w:rsids>
    <w:rsidRoot w:val="006E1729"/>
    <w:rsid w:val="00002627"/>
    <w:rsid w:val="00004636"/>
    <w:rsid w:val="00007959"/>
    <w:rsid w:val="00011DEE"/>
    <w:rsid w:val="00015EDD"/>
    <w:rsid w:val="00033F04"/>
    <w:rsid w:val="00046082"/>
    <w:rsid w:val="0004786C"/>
    <w:rsid w:val="00051E54"/>
    <w:rsid w:val="0005435C"/>
    <w:rsid w:val="00064AB9"/>
    <w:rsid w:val="000800DA"/>
    <w:rsid w:val="00081D42"/>
    <w:rsid w:val="000840BD"/>
    <w:rsid w:val="0008573C"/>
    <w:rsid w:val="00093D45"/>
    <w:rsid w:val="00094639"/>
    <w:rsid w:val="000974B9"/>
    <w:rsid w:val="000A55F8"/>
    <w:rsid w:val="000B0815"/>
    <w:rsid w:val="000B4C5E"/>
    <w:rsid w:val="000D06BC"/>
    <w:rsid w:val="000D201B"/>
    <w:rsid w:val="000D5AC7"/>
    <w:rsid w:val="000D5BB4"/>
    <w:rsid w:val="000F03A0"/>
    <w:rsid w:val="000F63C5"/>
    <w:rsid w:val="001071B4"/>
    <w:rsid w:val="00110CCE"/>
    <w:rsid w:val="00116D4F"/>
    <w:rsid w:val="00120724"/>
    <w:rsid w:val="00121674"/>
    <w:rsid w:val="00122148"/>
    <w:rsid w:val="00127F44"/>
    <w:rsid w:val="00130628"/>
    <w:rsid w:val="00131B75"/>
    <w:rsid w:val="00137719"/>
    <w:rsid w:val="00137C94"/>
    <w:rsid w:val="001461E6"/>
    <w:rsid w:val="00147250"/>
    <w:rsid w:val="00150DA4"/>
    <w:rsid w:val="001575CA"/>
    <w:rsid w:val="00161677"/>
    <w:rsid w:val="00162053"/>
    <w:rsid w:val="00171F46"/>
    <w:rsid w:val="0017792E"/>
    <w:rsid w:val="00185C9D"/>
    <w:rsid w:val="0019233C"/>
    <w:rsid w:val="00194044"/>
    <w:rsid w:val="001A1E4E"/>
    <w:rsid w:val="001A4051"/>
    <w:rsid w:val="001B0048"/>
    <w:rsid w:val="001B0D00"/>
    <w:rsid w:val="001B6BD5"/>
    <w:rsid w:val="001B740A"/>
    <w:rsid w:val="001B75E0"/>
    <w:rsid w:val="001B7816"/>
    <w:rsid w:val="001C6ABF"/>
    <w:rsid w:val="001D1A13"/>
    <w:rsid w:val="001D33B6"/>
    <w:rsid w:val="001D3B12"/>
    <w:rsid w:val="001D71D1"/>
    <w:rsid w:val="001E0118"/>
    <w:rsid w:val="001E0606"/>
    <w:rsid w:val="001E745D"/>
    <w:rsid w:val="00200FE5"/>
    <w:rsid w:val="00202451"/>
    <w:rsid w:val="00202520"/>
    <w:rsid w:val="00204327"/>
    <w:rsid w:val="002056E8"/>
    <w:rsid w:val="00207B93"/>
    <w:rsid w:val="0021422C"/>
    <w:rsid w:val="0021503D"/>
    <w:rsid w:val="00216B88"/>
    <w:rsid w:val="00217C76"/>
    <w:rsid w:val="00225E61"/>
    <w:rsid w:val="0023129E"/>
    <w:rsid w:val="00233130"/>
    <w:rsid w:val="002337F6"/>
    <w:rsid w:val="00237416"/>
    <w:rsid w:val="00241768"/>
    <w:rsid w:val="0025658B"/>
    <w:rsid w:val="0026225B"/>
    <w:rsid w:val="00265289"/>
    <w:rsid w:val="00266CA0"/>
    <w:rsid w:val="0027156D"/>
    <w:rsid w:val="00272235"/>
    <w:rsid w:val="00274983"/>
    <w:rsid w:val="002778A0"/>
    <w:rsid w:val="00277BEC"/>
    <w:rsid w:val="0028190E"/>
    <w:rsid w:val="002839E6"/>
    <w:rsid w:val="00296934"/>
    <w:rsid w:val="002B6F69"/>
    <w:rsid w:val="002C066E"/>
    <w:rsid w:val="002C11FD"/>
    <w:rsid w:val="002C21C7"/>
    <w:rsid w:val="002E2942"/>
    <w:rsid w:val="002E3D47"/>
    <w:rsid w:val="002F15BA"/>
    <w:rsid w:val="002F49D5"/>
    <w:rsid w:val="002F7813"/>
    <w:rsid w:val="00303697"/>
    <w:rsid w:val="00316C88"/>
    <w:rsid w:val="003258E2"/>
    <w:rsid w:val="00327C70"/>
    <w:rsid w:val="003307AE"/>
    <w:rsid w:val="0033101C"/>
    <w:rsid w:val="00331A56"/>
    <w:rsid w:val="0033399E"/>
    <w:rsid w:val="00343FBC"/>
    <w:rsid w:val="00353820"/>
    <w:rsid w:val="00357317"/>
    <w:rsid w:val="0036131E"/>
    <w:rsid w:val="00361F15"/>
    <w:rsid w:val="003624E1"/>
    <w:rsid w:val="00363F18"/>
    <w:rsid w:val="00365B5B"/>
    <w:rsid w:val="00365E75"/>
    <w:rsid w:val="00370F0D"/>
    <w:rsid w:val="00372561"/>
    <w:rsid w:val="003859BA"/>
    <w:rsid w:val="00387AB5"/>
    <w:rsid w:val="003A0D71"/>
    <w:rsid w:val="003A47B7"/>
    <w:rsid w:val="003A4DAA"/>
    <w:rsid w:val="003B2CBF"/>
    <w:rsid w:val="003B460D"/>
    <w:rsid w:val="003B5A5E"/>
    <w:rsid w:val="003C1CC6"/>
    <w:rsid w:val="003C591F"/>
    <w:rsid w:val="003D23B5"/>
    <w:rsid w:val="003D6473"/>
    <w:rsid w:val="003E014F"/>
    <w:rsid w:val="003E15FA"/>
    <w:rsid w:val="003F370C"/>
    <w:rsid w:val="003F5521"/>
    <w:rsid w:val="003F7A74"/>
    <w:rsid w:val="004001A5"/>
    <w:rsid w:val="0040741E"/>
    <w:rsid w:val="00410EC6"/>
    <w:rsid w:val="004110DB"/>
    <w:rsid w:val="004227B2"/>
    <w:rsid w:val="00425E73"/>
    <w:rsid w:val="00430AF7"/>
    <w:rsid w:val="00431665"/>
    <w:rsid w:val="004375BF"/>
    <w:rsid w:val="00440220"/>
    <w:rsid w:val="004409DE"/>
    <w:rsid w:val="00441B88"/>
    <w:rsid w:val="00443D89"/>
    <w:rsid w:val="00445F9D"/>
    <w:rsid w:val="00446516"/>
    <w:rsid w:val="00447C10"/>
    <w:rsid w:val="004533A4"/>
    <w:rsid w:val="0047568B"/>
    <w:rsid w:val="00476AE7"/>
    <w:rsid w:val="00483B17"/>
    <w:rsid w:val="0048659C"/>
    <w:rsid w:val="004913BC"/>
    <w:rsid w:val="004946D4"/>
    <w:rsid w:val="004B09C9"/>
    <w:rsid w:val="004B600B"/>
    <w:rsid w:val="004C5841"/>
    <w:rsid w:val="004D1456"/>
    <w:rsid w:val="00504DBC"/>
    <w:rsid w:val="00506B74"/>
    <w:rsid w:val="00512A26"/>
    <w:rsid w:val="00512ADE"/>
    <w:rsid w:val="00527A5E"/>
    <w:rsid w:val="005358A8"/>
    <w:rsid w:val="00544856"/>
    <w:rsid w:val="005469DF"/>
    <w:rsid w:val="00552293"/>
    <w:rsid w:val="00557731"/>
    <w:rsid w:val="00557BE5"/>
    <w:rsid w:val="00557C71"/>
    <w:rsid w:val="00572577"/>
    <w:rsid w:val="00593F65"/>
    <w:rsid w:val="00595E4B"/>
    <w:rsid w:val="005A2593"/>
    <w:rsid w:val="005B118C"/>
    <w:rsid w:val="005C3836"/>
    <w:rsid w:val="005D3B83"/>
    <w:rsid w:val="005E05B1"/>
    <w:rsid w:val="005F6EEF"/>
    <w:rsid w:val="00601048"/>
    <w:rsid w:val="00610FC8"/>
    <w:rsid w:val="00632910"/>
    <w:rsid w:val="00633197"/>
    <w:rsid w:val="00634B58"/>
    <w:rsid w:val="00641AA3"/>
    <w:rsid w:val="00644868"/>
    <w:rsid w:val="00645E50"/>
    <w:rsid w:val="00655302"/>
    <w:rsid w:val="00657581"/>
    <w:rsid w:val="006600B8"/>
    <w:rsid w:val="00661B9E"/>
    <w:rsid w:val="00677051"/>
    <w:rsid w:val="006812C1"/>
    <w:rsid w:val="00681B23"/>
    <w:rsid w:val="006927CA"/>
    <w:rsid w:val="00692B13"/>
    <w:rsid w:val="006A3D31"/>
    <w:rsid w:val="006A7B28"/>
    <w:rsid w:val="006B204C"/>
    <w:rsid w:val="006B3EE0"/>
    <w:rsid w:val="006B6BE6"/>
    <w:rsid w:val="006B782B"/>
    <w:rsid w:val="006C1436"/>
    <w:rsid w:val="006D1062"/>
    <w:rsid w:val="006D3653"/>
    <w:rsid w:val="006E119F"/>
    <w:rsid w:val="006E1729"/>
    <w:rsid w:val="006E4826"/>
    <w:rsid w:val="006E4CE3"/>
    <w:rsid w:val="006F25BD"/>
    <w:rsid w:val="006F2EC3"/>
    <w:rsid w:val="006F3C44"/>
    <w:rsid w:val="007038FD"/>
    <w:rsid w:val="00707212"/>
    <w:rsid w:val="00711368"/>
    <w:rsid w:val="00713EFC"/>
    <w:rsid w:val="007146D2"/>
    <w:rsid w:val="00717346"/>
    <w:rsid w:val="00717D5F"/>
    <w:rsid w:val="00734570"/>
    <w:rsid w:val="00735828"/>
    <w:rsid w:val="00735D45"/>
    <w:rsid w:val="00743C97"/>
    <w:rsid w:val="007465DA"/>
    <w:rsid w:val="00752138"/>
    <w:rsid w:val="007526A0"/>
    <w:rsid w:val="00764DAD"/>
    <w:rsid w:val="007808B7"/>
    <w:rsid w:val="007809E9"/>
    <w:rsid w:val="007842A8"/>
    <w:rsid w:val="0079008E"/>
    <w:rsid w:val="007902EA"/>
    <w:rsid w:val="0079252D"/>
    <w:rsid w:val="007941FB"/>
    <w:rsid w:val="007A28C4"/>
    <w:rsid w:val="007B0AEC"/>
    <w:rsid w:val="007B7540"/>
    <w:rsid w:val="007D3F97"/>
    <w:rsid w:val="007D76E7"/>
    <w:rsid w:val="007F17D8"/>
    <w:rsid w:val="007F44A9"/>
    <w:rsid w:val="007F57C8"/>
    <w:rsid w:val="007F7400"/>
    <w:rsid w:val="0081634F"/>
    <w:rsid w:val="00822CD3"/>
    <w:rsid w:val="008318C4"/>
    <w:rsid w:val="00847094"/>
    <w:rsid w:val="00847213"/>
    <w:rsid w:val="00852286"/>
    <w:rsid w:val="00853533"/>
    <w:rsid w:val="008629D9"/>
    <w:rsid w:val="00862F1A"/>
    <w:rsid w:val="00867825"/>
    <w:rsid w:val="00870266"/>
    <w:rsid w:val="008751D7"/>
    <w:rsid w:val="00876B9D"/>
    <w:rsid w:val="00880160"/>
    <w:rsid w:val="0088287D"/>
    <w:rsid w:val="0088508E"/>
    <w:rsid w:val="0089442D"/>
    <w:rsid w:val="00894536"/>
    <w:rsid w:val="00894C67"/>
    <w:rsid w:val="0089503F"/>
    <w:rsid w:val="00897C96"/>
    <w:rsid w:val="008A0FC7"/>
    <w:rsid w:val="008A3433"/>
    <w:rsid w:val="008A5094"/>
    <w:rsid w:val="008A673F"/>
    <w:rsid w:val="008B04EA"/>
    <w:rsid w:val="008B2CFE"/>
    <w:rsid w:val="008C35CC"/>
    <w:rsid w:val="008C4E82"/>
    <w:rsid w:val="008C7C9E"/>
    <w:rsid w:val="008D2C13"/>
    <w:rsid w:val="008D7ABB"/>
    <w:rsid w:val="008E16DA"/>
    <w:rsid w:val="008E3D20"/>
    <w:rsid w:val="008F1041"/>
    <w:rsid w:val="008F419D"/>
    <w:rsid w:val="00902AA1"/>
    <w:rsid w:val="00904163"/>
    <w:rsid w:val="009132CF"/>
    <w:rsid w:val="00913646"/>
    <w:rsid w:val="00922889"/>
    <w:rsid w:val="00925325"/>
    <w:rsid w:val="00930904"/>
    <w:rsid w:val="009341BB"/>
    <w:rsid w:val="00940EF0"/>
    <w:rsid w:val="00947D7A"/>
    <w:rsid w:val="009621F5"/>
    <w:rsid w:val="0096578F"/>
    <w:rsid w:val="009804B1"/>
    <w:rsid w:val="00982C2C"/>
    <w:rsid w:val="00984B62"/>
    <w:rsid w:val="00985307"/>
    <w:rsid w:val="0099130F"/>
    <w:rsid w:val="0099691B"/>
    <w:rsid w:val="009A7535"/>
    <w:rsid w:val="009C0070"/>
    <w:rsid w:val="009C4C8E"/>
    <w:rsid w:val="009C7B5B"/>
    <w:rsid w:val="009D363D"/>
    <w:rsid w:val="009D607A"/>
    <w:rsid w:val="009E1CE8"/>
    <w:rsid w:val="00A0023E"/>
    <w:rsid w:val="00A02262"/>
    <w:rsid w:val="00A035A1"/>
    <w:rsid w:val="00A117DC"/>
    <w:rsid w:val="00A221DF"/>
    <w:rsid w:val="00A225F5"/>
    <w:rsid w:val="00A231C3"/>
    <w:rsid w:val="00A23B72"/>
    <w:rsid w:val="00A2799A"/>
    <w:rsid w:val="00A34531"/>
    <w:rsid w:val="00A35317"/>
    <w:rsid w:val="00A37FB1"/>
    <w:rsid w:val="00A451ED"/>
    <w:rsid w:val="00A50438"/>
    <w:rsid w:val="00A55463"/>
    <w:rsid w:val="00A5597B"/>
    <w:rsid w:val="00A57B5C"/>
    <w:rsid w:val="00A60EC3"/>
    <w:rsid w:val="00A62AC7"/>
    <w:rsid w:val="00A63C87"/>
    <w:rsid w:val="00A64F61"/>
    <w:rsid w:val="00A7199F"/>
    <w:rsid w:val="00A7767E"/>
    <w:rsid w:val="00A852E7"/>
    <w:rsid w:val="00A94A54"/>
    <w:rsid w:val="00AA5017"/>
    <w:rsid w:val="00AB080F"/>
    <w:rsid w:val="00AB3853"/>
    <w:rsid w:val="00AB41A3"/>
    <w:rsid w:val="00AB7EB4"/>
    <w:rsid w:val="00AC01F7"/>
    <w:rsid w:val="00AC4D81"/>
    <w:rsid w:val="00AE77E5"/>
    <w:rsid w:val="00AF0773"/>
    <w:rsid w:val="00AF4F3F"/>
    <w:rsid w:val="00AF5B0E"/>
    <w:rsid w:val="00AF6880"/>
    <w:rsid w:val="00B056FC"/>
    <w:rsid w:val="00B06BEA"/>
    <w:rsid w:val="00B07BFB"/>
    <w:rsid w:val="00B132B9"/>
    <w:rsid w:val="00B137F3"/>
    <w:rsid w:val="00B156A3"/>
    <w:rsid w:val="00B2233A"/>
    <w:rsid w:val="00B23313"/>
    <w:rsid w:val="00B27DEA"/>
    <w:rsid w:val="00B4192D"/>
    <w:rsid w:val="00B42689"/>
    <w:rsid w:val="00B46A03"/>
    <w:rsid w:val="00B5360E"/>
    <w:rsid w:val="00B545AC"/>
    <w:rsid w:val="00B6296C"/>
    <w:rsid w:val="00B76EF3"/>
    <w:rsid w:val="00B942E0"/>
    <w:rsid w:val="00BA3B7D"/>
    <w:rsid w:val="00BB4CB0"/>
    <w:rsid w:val="00BB66A2"/>
    <w:rsid w:val="00BC364F"/>
    <w:rsid w:val="00BC6118"/>
    <w:rsid w:val="00BE187B"/>
    <w:rsid w:val="00BE3060"/>
    <w:rsid w:val="00BF534E"/>
    <w:rsid w:val="00BF5EFE"/>
    <w:rsid w:val="00C00837"/>
    <w:rsid w:val="00C06F22"/>
    <w:rsid w:val="00C07379"/>
    <w:rsid w:val="00C12270"/>
    <w:rsid w:val="00C14986"/>
    <w:rsid w:val="00C14D7A"/>
    <w:rsid w:val="00C212D5"/>
    <w:rsid w:val="00C3311B"/>
    <w:rsid w:val="00C341D5"/>
    <w:rsid w:val="00C4375D"/>
    <w:rsid w:val="00C45A82"/>
    <w:rsid w:val="00C473FB"/>
    <w:rsid w:val="00C55BCF"/>
    <w:rsid w:val="00C57273"/>
    <w:rsid w:val="00C6461D"/>
    <w:rsid w:val="00C67999"/>
    <w:rsid w:val="00C7311A"/>
    <w:rsid w:val="00C73981"/>
    <w:rsid w:val="00C761CC"/>
    <w:rsid w:val="00C7793D"/>
    <w:rsid w:val="00C819D9"/>
    <w:rsid w:val="00C91AFC"/>
    <w:rsid w:val="00C9205D"/>
    <w:rsid w:val="00CA3EA4"/>
    <w:rsid w:val="00CA4C39"/>
    <w:rsid w:val="00CA72D3"/>
    <w:rsid w:val="00CB52EC"/>
    <w:rsid w:val="00CB7775"/>
    <w:rsid w:val="00CC2DEE"/>
    <w:rsid w:val="00CC3C0A"/>
    <w:rsid w:val="00CD3EA4"/>
    <w:rsid w:val="00CE1D66"/>
    <w:rsid w:val="00CE296F"/>
    <w:rsid w:val="00CE2C94"/>
    <w:rsid w:val="00CE43C3"/>
    <w:rsid w:val="00CF0538"/>
    <w:rsid w:val="00CF4119"/>
    <w:rsid w:val="00CF4F77"/>
    <w:rsid w:val="00D04530"/>
    <w:rsid w:val="00D13C42"/>
    <w:rsid w:val="00D150F5"/>
    <w:rsid w:val="00D301D1"/>
    <w:rsid w:val="00D32F6D"/>
    <w:rsid w:val="00D43A2F"/>
    <w:rsid w:val="00D66714"/>
    <w:rsid w:val="00D708B8"/>
    <w:rsid w:val="00D80CDB"/>
    <w:rsid w:val="00D95A0F"/>
    <w:rsid w:val="00D96566"/>
    <w:rsid w:val="00DA0977"/>
    <w:rsid w:val="00DA221A"/>
    <w:rsid w:val="00DA2408"/>
    <w:rsid w:val="00DA7A9A"/>
    <w:rsid w:val="00DB0A01"/>
    <w:rsid w:val="00DB1FCF"/>
    <w:rsid w:val="00DB407A"/>
    <w:rsid w:val="00DB77E8"/>
    <w:rsid w:val="00DC0CE4"/>
    <w:rsid w:val="00DC317A"/>
    <w:rsid w:val="00DC3507"/>
    <w:rsid w:val="00DC6664"/>
    <w:rsid w:val="00DD1F94"/>
    <w:rsid w:val="00DE4BE8"/>
    <w:rsid w:val="00DE5016"/>
    <w:rsid w:val="00DE7771"/>
    <w:rsid w:val="00DF5F26"/>
    <w:rsid w:val="00E00D0C"/>
    <w:rsid w:val="00E17E23"/>
    <w:rsid w:val="00E2134C"/>
    <w:rsid w:val="00E256F1"/>
    <w:rsid w:val="00E272FF"/>
    <w:rsid w:val="00E4143A"/>
    <w:rsid w:val="00E42B0C"/>
    <w:rsid w:val="00E42BB3"/>
    <w:rsid w:val="00E46922"/>
    <w:rsid w:val="00E5014E"/>
    <w:rsid w:val="00E54527"/>
    <w:rsid w:val="00E54795"/>
    <w:rsid w:val="00E56000"/>
    <w:rsid w:val="00E6197D"/>
    <w:rsid w:val="00E6248F"/>
    <w:rsid w:val="00E64861"/>
    <w:rsid w:val="00E92129"/>
    <w:rsid w:val="00E95292"/>
    <w:rsid w:val="00EA7F8E"/>
    <w:rsid w:val="00EB1F2B"/>
    <w:rsid w:val="00ED68C2"/>
    <w:rsid w:val="00EE791B"/>
    <w:rsid w:val="00EF7384"/>
    <w:rsid w:val="00EF7F05"/>
    <w:rsid w:val="00F019E0"/>
    <w:rsid w:val="00F0659D"/>
    <w:rsid w:val="00F115A1"/>
    <w:rsid w:val="00F14024"/>
    <w:rsid w:val="00F20E56"/>
    <w:rsid w:val="00F2763C"/>
    <w:rsid w:val="00F27A96"/>
    <w:rsid w:val="00F33438"/>
    <w:rsid w:val="00F400E5"/>
    <w:rsid w:val="00F42454"/>
    <w:rsid w:val="00F55AE8"/>
    <w:rsid w:val="00F612B0"/>
    <w:rsid w:val="00F678F6"/>
    <w:rsid w:val="00F71A4E"/>
    <w:rsid w:val="00F761D0"/>
    <w:rsid w:val="00F83E29"/>
    <w:rsid w:val="00F844E2"/>
    <w:rsid w:val="00F8495A"/>
    <w:rsid w:val="00F84B51"/>
    <w:rsid w:val="00F92EE2"/>
    <w:rsid w:val="00FC0E26"/>
    <w:rsid w:val="00FC3141"/>
    <w:rsid w:val="00FC691A"/>
    <w:rsid w:val="00FD3C95"/>
    <w:rsid w:val="00FD3E99"/>
    <w:rsid w:val="00FD4288"/>
    <w:rsid w:val="00FE073A"/>
    <w:rsid w:val="00FE3548"/>
    <w:rsid w:val="00FE6CD8"/>
    <w:rsid w:val="00FF195E"/>
    <w:rsid w:val="00FF38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45D672D"/>
  <w15:docId w15:val="{1167C5BB-4203-45D5-9A9A-8641A5D8D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3C97"/>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E1729"/>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link w:val="ListParagraphChar"/>
    <w:uiPriority w:val="34"/>
    <w:qFormat/>
    <w:rsid w:val="003B5A5E"/>
    <w:pPr>
      <w:ind w:left="720"/>
      <w:contextualSpacing/>
    </w:pPr>
  </w:style>
  <w:style w:type="character" w:styleId="Hyperlink">
    <w:name w:val="Hyperlink"/>
    <w:basedOn w:val="DefaultParagraphFont"/>
    <w:uiPriority w:val="99"/>
    <w:rsid w:val="00F20E56"/>
    <w:rPr>
      <w:rFonts w:cs="Times New Roman"/>
      <w:color w:val="0000FF"/>
      <w:u w:val="single"/>
    </w:rPr>
  </w:style>
  <w:style w:type="character" w:customStyle="1" w:styleId="Bodytext3">
    <w:name w:val="Body text (3)_"/>
    <w:basedOn w:val="DefaultParagraphFont"/>
    <w:link w:val="Bodytext31"/>
    <w:uiPriority w:val="99"/>
    <w:locked/>
    <w:rsid w:val="00C67999"/>
    <w:rPr>
      <w:rFonts w:ascii="Arial" w:hAnsi="Arial" w:cs="Arial"/>
      <w:b/>
      <w:bCs/>
      <w:sz w:val="18"/>
      <w:szCs w:val="18"/>
      <w:shd w:val="clear" w:color="auto" w:fill="FFFFFF"/>
    </w:rPr>
  </w:style>
  <w:style w:type="character" w:customStyle="1" w:styleId="Bodytext30">
    <w:name w:val="Body text (3)"/>
    <w:basedOn w:val="Bodytext3"/>
    <w:uiPriority w:val="99"/>
    <w:rsid w:val="00C67999"/>
    <w:rPr>
      <w:rFonts w:ascii="Arial" w:hAnsi="Arial" w:cs="Arial"/>
      <w:b/>
      <w:bCs/>
      <w:sz w:val="18"/>
      <w:szCs w:val="18"/>
      <w:u w:val="single"/>
      <w:shd w:val="clear" w:color="auto" w:fill="FFFFFF"/>
    </w:rPr>
  </w:style>
  <w:style w:type="paragraph" w:customStyle="1" w:styleId="Bodytext31">
    <w:name w:val="Body text (3)1"/>
    <w:basedOn w:val="Normal"/>
    <w:link w:val="Bodytext3"/>
    <w:uiPriority w:val="99"/>
    <w:rsid w:val="00C67999"/>
    <w:pPr>
      <w:shd w:val="clear" w:color="auto" w:fill="FFFFFF"/>
      <w:spacing w:before="540" w:after="0" w:line="470" w:lineRule="exact"/>
      <w:ind w:hanging="500"/>
    </w:pPr>
    <w:rPr>
      <w:rFonts w:ascii="Arial" w:hAnsi="Arial" w:cs="Arial"/>
      <w:b/>
      <w:bCs/>
      <w:sz w:val="18"/>
      <w:szCs w:val="18"/>
    </w:rPr>
  </w:style>
  <w:style w:type="character" w:customStyle="1" w:styleId="Bodytext">
    <w:name w:val="Body text_"/>
    <w:basedOn w:val="DefaultParagraphFont"/>
    <w:link w:val="Bodytext1"/>
    <w:uiPriority w:val="99"/>
    <w:locked/>
    <w:rsid w:val="001E0606"/>
    <w:rPr>
      <w:rFonts w:ascii="Arial" w:hAnsi="Arial" w:cs="Arial"/>
      <w:sz w:val="18"/>
      <w:szCs w:val="18"/>
      <w:shd w:val="clear" w:color="auto" w:fill="FFFFFF"/>
    </w:rPr>
  </w:style>
  <w:style w:type="character" w:customStyle="1" w:styleId="BodyText10">
    <w:name w:val="Body Text1"/>
    <w:basedOn w:val="Bodytext"/>
    <w:uiPriority w:val="99"/>
    <w:rsid w:val="001E0606"/>
    <w:rPr>
      <w:rFonts w:ascii="Arial" w:hAnsi="Arial" w:cs="Arial"/>
      <w:strike/>
      <w:sz w:val="18"/>
      <w:szCs w:val="18"/>
      <w:shd w:val="clear" w:color="auto" w:fill="FFFFFF"/>
    </w:rPr>
  </w:style>
  <w:style w:type="character" w:customStyle="1" w:styleId="BodytextBold">
    <w:name w:val="Body text + Bold"/>
    <w:aliases w:val="Italic"/>
    <w:basedOn w:val="Bodytext"/>
    <w:uiPriority w:val="99"/>
    <w:rsid w:val="001E0606"/>
    <w:rPr>
      <w:rFonts w:ascii="Arial" w:hAnsi="Arial" w:cs="Arial"/>
      <w:b/>
      <w:bCs/>
      <w:i/>
      <w:iCs/>
      <w:sz w:val="18"/>
      <w:szCs w:val="18"/>
      <w:shd w:val="clear" w:color="auto" w:fill="FFFFFF"/>
    </w:rPr>
  </w:style>
  <w:style w:type="paragraph" w:customStyle="1" w:styleId="Bodytext1">
    <w:name w:val="Body text1"/>
    <w:basedOn w:val="Normal"/>
    <w:link w:val="Bodytext"/>
    <w:uiPriority w:val="99"/>
    <w:rsid w:val="001E0606"/>
    <w:pPr>
      <w:shd w:val="clear" w:color="auto" w:fill="FFFFFF"/>
      <w:spacing w:after="180" w:line="240" w:lineRule="exact"/>
      <w:ind w:hanging="320"/>
      <w:jc w:val="center"/>
    </w:pPr>
    <w:rPr>
      <w:rFonts w:ascii="Arial" w:hAnsi="Arial" w:cs="Arial"/>
      <w:sz w:val="18"/>
      <w:szCs w:val="18"/>
    </w:rPr>
  </w:style>
  <w:style w:type="character" w:customStyle="1" w:styleId="Bodytext2">
    <w:name w:val="Body text (2)_"/>
    <w:basedOn w:val="DefaultParagraphFont"/>
    <w:link w:val="Bodytext21"/>
    <w:uiPriority w:val="99"/>
    <w:locked/>
    <w:rsid w:val="001E0606"/>
    <w:rPr>
      <w:rFonts w:ascii="Arial" w:hAnsi="Arial" w:cs="Arial"/>
      <w:sz w:val="13"/>
      <w:szCs w:val="13"/>
      <w:shd w:val="clear" w:color="auto" w:fill="FFFFFF"/>
    </w:rPr>
  </w:style>
  <w:style w:type="character" w:customStyle="1" w:styleId="Bodytext20">
    <w:name w:val="Body text (2)"/>
    <w:basedOn w:val="Bodytext2"/>
    <w:uiPriority w:val="99"/>
    <w:rsid w:val="001E0606"/>
    <w:rPr>
      <w:rFonts w:ascii="Arial" w:hAnsi="Arial" w:cs="Arial"/>
      <w:sz w:val="13"/>
      <w:szCs w:val="13"/>
      <w:u w:val="single"/>
      <w:shd w:val="clear" w:color="auto" w:fill="FFFFFF"/>
    </w:rPr>
  </w:style>
  <w:style w:type="character" w:customStyle="1" w:styleId="Bodytext65pt">
    <w:name w:val="Body text + 6.5 pt"/>
    <w:basedOn w:val="Bodytext"/>
    <w:uiPriority w:val="99"/>
    <w:rsid w:val="001E0606"/>
    <w:rPr>
      <w:rFonts w:ascii="Arial" w:hAnsi="Arial" w:cs="Arial"/>
      <w:spacing w:val="0"/>
      <w:sz w:val="13"/>
      <w:szCs w:val="13"/>
      <w:shd w:val="clear" w:color="auto" w:fill="FFFFFF"/>
    </w:rPr>
  </w:style>
  <w:style w:type="character" w:customStyle="1" w:styleId="Bodytext65pt1">
    <w:name w:val="Body text + 6.5 pt1"/>
    <w:basedOn w:val="Bodytext"/>
    <w:uiPriority w:val="99"/>
    <w:rsid w:val="001E0606"/>
    <w:rPr>
      <w:rFonts w:ascii="Arial" w:hAnsi="Arial" w:cs="Arial"/>
      <w:strike/>
      <w:spacing w:val="0"/>
      <w:sz w:val="13"/>
      <w:szCs w:val="13"/>
      <w:shd w:val="clear" w:color="auto" w:fill="FFFFFF"/>
    </w:rPr>
  </w:style>
  <w:style w:type="paragraph" w:customStyle="1" w:styleId="Bodytext21">
    <w:name w:val="Body text (2)1"/>
    <w:basedOn w:val="Normal"/>
    <w:link w:val="Bodytext2"/>
    <w:uiPriority w:val="99"/>
    <w:rsid w:val="001E0606"/>
    <w:pPr>
      <w:shd w:val="clear" w:color="auto" w:fill="FFFFFF"/>
      <w:spacing w:after="540" w:line="240" w:lineRule="atLeast"/>
    </w:pPr>
    <w:rPr>
      <w:rFonts w:ascii="Arial" w:hAnsi="Arial" w:cs="Arial"/>
      <w:sz w:val="13"/>
      <w:szCs w:val="13"/>
    </w:rPr>
  </w:style>
  <w:style w:type="character" w:customStyle="1" w:styleId="BodytextBold3">
    <w:name w:val="Body text + Bold3"/>
    <w:basedOn w:val="Bodytext"/>
    <w:uiPriority w:val="99"/>
    <w:rsid w:val="009621F5"/>
    <w:rPr>
      <w:rFonts w:ascii="Arial" w:hAnsi="Arial" w:cs="Arial"/>
      <w:b/>
      <w:bCs/>
      <w:spacing w:val="0"/>
      <w:sz w:val="18"/>
      <w:szCs w:val="18"/>
      <w:shd w:val="clear" w:color="auto" w:fill="FFFFFF"/>
    </w:rPr>
  </w:style>
  <w:style w:type="character" w:customStyle="1" w:styleId="Bodytext5">
    <w:name w:val="Body text (5)_"/>
    <w:basedOn w:val="DefaultParagraphFont"/>
    <w:link w:val="Bodytext50"/>
    <w:uiPriority w:val="99"/>
    <w:locked/>
    <w:rsid w:val="005E05B1"/>
    <w:rPr>
      <w:rFonts w:ascii="Batang" w:eastAsia="Batang" w:cs="Batang"/>
      <w:b/>
      <w:bCs/>
      <w:i/>
      <w:iCs/>
      <w:spacing w:val="30"/>
      <w:w w:val="60"/>
      <w:shd w:val="clear" w:color="auto" w:fill="FFFFFF"/>
    </w:rPr>
  </w:style>
  <w:style w:type="paragraph" w:customStyle="1" w:styleId="Bodytext50">
    <w:name w:val="Body text (5)"/>
    <w:basedOn w:val="Normal"/>
    <w:link w:val="Bodytext5"/>
    <w:uiPriority w:val="99"/>
    <w:rsid w:val="005E05B1"/>
    <w:pPr>
      <w:shd w:val="clear" w:color="auto" w:fill="FFFFFF"/>
      <w:spacing w:after="0" w:line="240" w:lineRule="atLeast"/>
    </w:pPr>
    <w:rPr>
      <w:rFonts w:ascii="Batang" w:eastAsia="Batang" w:cs="Batang"/>
      <w:b/>
      <w:bCs/>
      <w:i/>
      <w:iCs/>
      <w:spacing w:val="30"/>
      <w:w w:val="60"/>
    </w:rPr>
  </w:style>
  <w:style w:type="character" w:customStyle="1" w:styleId="Bodytext51">
    <w:name w:val="Body text5"/>
    <w:basedOn w:val="Bodytext"/>
    <w:uiPriority w:val="99"/>
    <w:rsid w:val="005E05B1"/>
    <w:rPr>
      <w:rFonts w:ascii="Arial" w:hAnsi="Arial" w:cs="Arial"/>
      <w:spacing w:val="0"/>
      <w:sz w:val="18"/>
      <w:szCs w:val="18"/>
      <w:u w:val="single"/>
      <w:shd w:val="clear" w:color="auto" w:fill="FFFFFF"/>
    </w:rPr>
  </w:style>
  <w:style w:type="character" w:customStyle="1" w:styleId="Bodytext6">
    <w:name w:val="Body text (6)_"/>
    <w:basedOn w:val="DefaultParagraphFont"/>
    <w:link w:val="Bodytext61"/>
    <w:uiPriority w:val="99"/>
    <w:locked/>
    <w:rsid w:val="003F370C"/>
    <w:rPr>
      <w:rFonts w:ascii="Arial" w:hAnsi="Arial" w:cs="Arial"/>
      <w:sz w:val="12"/>
      <w:szCs w:val="12"/>
      <w:shd w:val="clear" w:color="auto" w:fill="FFFFFF"/>
    </w:rPr>
  </w:style>
  <w:style w:type="character" w:customStyle="1" w:styleId="Bodytext60">
    <w:name w:val="Body text (6)"/>
    <w:basedOn w:val="Bodytext6"/>
    <w:uiPriority w:val="99"/>
    <w:rsid w:val="003F370C"/>
    <w:rPr>
      <w:rFonts w:ascii="Arial" w:hAnsi="Arial" w:cs="Arial"/>
      <w:sz w:val="12"/>
      <w:szCs w:val="12"/>
      <w:u w:val="single"/>
      <w:shd w:val="clear" w:color="auto" w:fill="FFFFFF"/>
    </w:rPr>
  </w:style>
  <w:style w:type="character" w:customStyle="1" w:styleId="Heading1">
    <w:name w:val="Heading #1_"/>
    <w:basedOn w:val="DefaultParagraphFont"/>
    <w:link w:val="Heading10"/>
    <w:uiPriority w:val="99"/>
    <w:locked/>
    <w:rsid w:val="003F370C"/>
    <w:rPr>
      <w:rFonts w:ascii="Batang" w:eastAsia="Batang" w:cs="Batang"/>
      <w:b/>
      <w:bCs/>
      <w:i/>
      <w:iCs/>
      <w:spacing w:val="30"/>
      <w:w w:val="60"/>
      <w:shd w:val="clear" w:color="auto" w:fill="FFFFFF"/>
    </w:rPr>
  </w:style>
  <w:style w:type="paragraph" w:customStyle="1" w:styleId="Bodytext61">
    <w:name w:val="Body text (6)1"/>
    <w:basedOn w:val="Normal"/>
    <w:link w:val="Bodytext6"/>
    <w:uiPriority w:val="99"/>
    <w:rsid w:val="003F370C"/>
    <w:pPr>
      <w:shd w:val="clear" w:color="auto" w:fill="FFFFFF"/>
      <w:spacing w:after="0" w:line="240" w:lineRule="atLeast"/>
    </w:pPr>
    <w:rPr>
      <w:rFonts w:ascii="Arial" w:hAnsi="Arial" w:cs="Arial"/>
      <w:sz w:val="12"/>
      <w:szCs w:val="12"/>
    </w:rPr>
  </w:style>
  <w:style w:type="paragraph" w:customStyle="1" w:styleId="Heading10">
    <w:name w:val="Heading #1"/>
    <w:basedOn w:val="Normal"/>
    <w:link w:val="Heading1"/>
    <w:uiPriority w:val="99"/>
    <w:rsid w:val="003F370C"/>
    <w:pPr>
      <w:shd w:val="clear" w:color="auto" w:fill="FFFFFF"/>
      <w:spacing w:after="0" w:line="240" w:lineRule="atLeast"/>
      <w:outlineLvl w:val="0"/>
    </w:pPr>
    <w:rPr>
      <w:rFonts w:ascii="Batang" w:eastAsia="Batang" w:cs="Batang"/>
      <w:b/>
      <w:bCs/>
      <w:i/>
      <w:iCs/>
      <w:spacing w:val="30"/>
      <w:w w:val="60"/>
    </w:rPr>
  </w:style>
  <w:style w:type="character" w:customStyle="1" w:styleId="Bodytext4">
    <w:name w:val="Body text4"/>
    <w:basedOn w:val="Bodytext"/>
    <w:uiPriority w:val="99"/>
    <w:rsid w:val="00081D42"/>
    <w:rPr>
      <w:rFonts w:ascii="Arial" w:hAnsi="Arial" w:cs="Arial"/>
      <w:spacing w:val="0"/>
      <w:sz w:val="18"/>
      <w:szCs w:val="18"/>
      <w:shd w:val="clear" w:color="auto" w:fill="FFFFFF"/>
    </w:rPr>
  </w:style>
  <w:style w:type="character" w:customStyle="1" w:styleId="Bodytext35">
    <w:name w:val="Body text (3)5"/>
    <w:basedOn w:val="Bodytext3"/>
    <w:uiPriority w:val="99"/>
    <w:rsid w:val="00081D42"/>
    <w:rPr>
      <w:rFonts w:ascii="Arial" w:hAnsi="Arial" w:cs="Arial"/>
      <w:b/>
      <w:bCs/>
      <w:spacing w:val="0"/>
      <w:sz w:val="18"/>
      <w:szCs w:val="18"/>
      <w:shd w:val="clear" w:color="auto" w:fill="FFFFFF"/>
    </w:rPr>
  </w:style>
  <w:style w:type="character" w:customStyle="1" w:styleId="Heading2">
    <w:name w:val="Heading #2_"/>
    <w:basedOn w:val="DefaultParagraphFont"/>
    <w:link w:val="Heading21"/>
    <w:uiPriority w:val="99"/>
    <w:locked/>
    <w:rsid w:val="00081D42"/>
    <w:rPr>
      <w:rFonts w:ascii="Arial" w:hAnsi="Arial" w:cs="Arial"/>
      <w:b/>
      <w:bCs/>
      <w:sz w:val="18"/>
      <w:szCs w:val="18"/>
      <w:shd w:val="clear" w:color="auto" w:fill="FFFFFF"/>
    </w:rPr>
  </w:style>
  <w:style w:type="character" w:customStyle="1" w:styleId="Heading20">
    <w:name w:val="Heading #2"/>
    <w:basedOn w:val="Heading2"/>
    <w:uiPriority w:val="99"/>
    <w:rsid w:val="00081D42"/>
    <w:rPr>
      <w:rFonts w:ascii="Arial" w:hAnsi="Arial" w:cs="Arial"/>
      <w:b/>
      <w:bCs/>
      <w:sz w:val="18"/>
      <w:szCs w:val="18"/>
      <w:shd w:val="clear" w:color="auto" w:fill="FFFFFF"/>
    </w:rPr>
  </w:style>
  <w:style w:type="paragraph" w:customStyle="1" w:styleId="Heading21">
    <w:name w:val="Heading #21"/>
    <w:basedOn w:val="Normal"/>
    <w:link w:val="Heading2"/>
    <w:uiPriority w:val="99"/>
    <w:rsid w:val="00081D42"/>
    <w:pPr>
      <w:shd w:val="clear" w:color="auto" w:fill="FFFFFF"/>
      <w:spacing w:before="660" w:after="0" w:line="230" w:lineRule="exact"/>
      <w:outlineLvl w:val="1"/>
    </w:pPr>
    <w:rPr>
      <w:rFonts w:ascii="Arial" w:hAnsi="Arial" w:cs="Arial"/>
      <w:b/>
      <w:bCs/>
      <w:sz w:val="18"/>
      <w:szCs w:val="18"/>
    </w:rPr>
  </w:style>
  <w:style w:type="character" w:customStyle="1" w:styleId="Bodytext32">
    <w:name w:val="Body text3"/>
    <w:basedOn w:val="Bodytext"/>
    <w:uiPriority w:val="99"/>
    <w:rsid w:val="00A0023E"/>
    <w:rPr>
      <w:rFonts w:ascii="Arial" w:hAnsi="Arial" w:cs="Arial"/>
      <w:strike/>
      <w:spacing w:val="0"/>
      <w:sz w:val="18"/>
      <w:szCs w:val="18"/>
      <w:shd w:val="clear" w:color="auto" w:fill="FFFFFF"/>
    </w:rPr>
  </w:style>
  <w:style w:type="character" w:customStyle="1" w:styleId="Heading23">
    <w:name w:val="Heading #23"/>
    <w:basedOn w:val="Heading2"/>
    <w:uiPriority w:val="99"/>
    <w:rsid w:val="00A0023E"/>
    <w:rPr>
      <w:rFonts w:ascii="Arial" w:hAnsi="Arial" w:cs="Arial"/>
      <w:b/>
      <w:bCs/>
      <w:spacing w:val="0"/>
      <w:sz w:val="18"/>
      <w:szCs w:val="18"/>
      <w:shd w:val="clear" w:color="auto" w:fill="FFFFFF"/>
    </w:rPr>
  </w:style>
  <w:style w:type="character" w:customStyle="1" w:styleId="Heading22">
    <w:name w:val="Heading #22"/>
    <w:basedOn w:val="Heading2"/>
    <w:uiPriority w:val="99"/>
    <w:rsid w:val="00A0023E"/>
    <w:rPr>
      <w:rFonts w:ascii="Arial" w:hAnsi="Arial" w:cs="Arial"/>
      <w:b/>
      <w:bCs/>
      <w:spacing w:val="0"/>
      <w:sz w:val="18"/>
      <w:szCs w:val="18"/>
      <w:u w:val="single"/>
      <w:shd w:val="clear" w:color="auto" w:fill="FFFFFF"/>
    </w:rPr>
  </w:style>
  <w:style w:type="character" w:customStyle="1" w:styleId="Bodytext34">
    <w:name w:val="Body text (3)4"/>
    <w:basedOn w:val="Bodytext3"/>
    <w:uiPriority w:val="99"/>
    <w:rsid w:val="00C14986"/>
    <w:rPr>
      <w:rFonts w:ascii="Arial" w:hAnsi="Arial" w:cs="Arial"/>
      <w:b/>
      <w:bCs/>
      <w:spacing w:val="0"/>
      <w:sz w:val="18"/>
      <w:szCs w:val="18"/>
      <w:shd w:val="clear" w:color="auto" w:fill="FFFFFF"/>
    </w:rPr>
  </w:style>
  <w:style w:type="character" w:customStyle="1" w:styleId="Bodytext40">
    <w:name w:val="Body text (4)_"/>
    <w:basedOn w:val="DefaultParagraphFont"/>
    <w:link w:val="Bodytext41"/>
    <w:uiPriority w:val="99"/>
    <w:locked/>
    <w:rsid w:val="00F0659D"/>
    <w:rPr>
      <w:rFonts w:ascii="Arial" w:hAnsi="Arial" w:cs="Arial"/>
      <w:b/>
      <w:bCs/>
      <w:i/>
      <w:iCs/>
      <w:sz w:val="18"/>
      <w:szCs w:val="18"/>
      <w:shd w:val="clear" w:color="auto" w:fill="FFFFFF"/>
    </w:rPr>
  </w:style>
  <w:style w:type="character" w:customStyle="1" w:styleId="BodytextBold2">
    <w:name w:val="Body text + Bold2"/>
    <w:aliases w:val="Italic1"/>
    <w:basedOn w:val="Bodytext"/>
    <w:uiPriority w:val="99"/>
    <w:rsid w:val="00F0659D"/>
    <w:rPr>
      <w:rFonts w:ascii="Arial" w:hAnsi="Arial" w:cs="Arial"/>
      <w:b/>
      <w:bCs/>
      <w:i/>
      <w:iCs/>
      <w:spacing w:val="0"/>
      <w:sz w:val="18"/>
      <w:szCs w:val="18"/>
      <w:shd w:val="clear" w:color="auto" w:fill="FFFFFF"/>
    </w:rPr>
  </w:style>
  <w:style w:type="character" w:customStyle="1" w:styleId="Bodytext33">
    <w:name w:val="Body text (3)3"/>
    <w:basedOn w:val="Bodytext3"/>
    <w:uiPriority w:val="99"/>
    <w:rsid w:val="00F0659D"/>
    <w:rPr>
      <w:rFonts w:ascii="Arial" w:hAnsi="Arial" w:cs="Arial"/>
      <w:b/>
      <w:bCs/>
      <w:spacing w:val="0"/>
      <w:sz w:val="18"/>
      <w:szCs w:val="18"/>
      <w:shd w:val="clear" w:color="auto" w:fill="FFFFFF"/>
    </w:rPr>
  </w:style>
  <w:style w:type="character" w:customStyle="1" w:styleId="Bodytext320">
    <w:name w:val="Body text (3)2"/>
    <w:basedOn w:val="Bodytext3"/>
    <w:uiPriority w:val="99"/>
    <w:rsid w:val="00F0659D"/>
    <w:rPr>
      <w:rFonts w:ascii="Arial" w:hAnsi="Arial" w:cs="Arial"/>
      <w:b/>
      <w:bCs/>
      <w:spacing w:val="0"/>
      <w:sz w:val="18"/>
      <w:szCs w:val="18"/>
      <w:u w:val="single"/>
      <w:shd w:val="clear" w:color="auto" w:fill="FFFFFF"/>
    </w:rPr>
  </w:style>
  <w:style w:type="character" w:customStyle="1" w:styleId="Bodytext42">
    <w:name w:val="Body text (4)2"/>
    <w:basedOn w:val="Bodytext40"/>
    <w:uiPriority w:val="99"/>
    <w:rsid w:val="00F0659D"/>
    <w:rPr>
      <w:rFonts w:ascii="Arial" w:hAnsi="Arial" w:cs="Arial"/>
      <w:b/>
      <w:bCs/>
      <w:i/>
      <w:iCs/>
      <w:sz w:val="18"/>
      <w:szCs w:val="18"/>
      <w:shd w:val="clear" w:color="auto" w:fill="FFFFFF"/>
    </w:rPr>
  </w:style>
  <w:style w:type="character" w:customStyle="1" w:styleId="BodytextSpacing1pt">
    <w:name w:val="Body text + Spacing 1 pt"/>
    <w:basedOn w:val="Bodytext"/>
    <w:uiPriority w:val="99"/>
    <w:rsid w:val="00F0659D"/>
    <w:rPr>
      <w:rFonts w:ascii="Arial" w:hAnsi="Arial" w:cs="Arial"/>
      <w:spacing w:val="30"/>
      <w:sz w:val="18"/>
      <w:szCs w:val="18"/>
      <w:shd w:val="clear" w:color="auto" w:fill="FFFFFF"/>
      <w:lang w:val="ru-RU" w:eastAsia="ru-RU"/>
    </w:rPr>
  </w:style>
  <w:style w:type="paragraph" w:customStyle="1" w:styleId="Bodytext41">
    <w:name w:val="Body text (4)1"/>
    <w:basedOn w:val="Normal"/>
    <w:link w:val="Bodytext40"/>
    <w:uiPriority w:val="99"/>
    <w:rsid w:val="00F0659D"/>
    <w:pPr>
      <w:shd w:val="clear" w:color="auto" w:fill="FFFFFF"/>
      <w:spacing w:before="180" w:after="0" w:line="230" w:lineRule="exact"/>
      <w:ind w:hanging="640"/>
      <w:jc w:val="both"/>
    </w:pPr>
    <w:rPr>
      <w:rFonts w:ascii="Arial" w:hAnsi="Arial" w:cs="Arial"/>
      <w:b/>
      <w:bCs/>
      <w:i/>
      <w:iCs/>
      <w:sz w:val="18"/>
      <w:szCs w:val="18"/>
    </w:rPr>
  </w:style>
  <w:style w:type="paragraph" w:styleId="PlainText">
    <w:name w:val="Plain Text"/>
    <w:basedOn w:val="Normal"/>
    <w:link w:val="PlainTextChar"/>
    <w:uiPriority w:val="99"/>
    <w:unhideWhenUsed/>
    <w:rsid w:val="00C55BCF"/>
    <w:pPr>
      <w:spacing w:after="0" w:line="240" w:lineRule="auto"/>
    </w:pPr>
    <w:rPr>
      <w:rFonts w:ascii="Consolas" w:eastAsiaTheme="minorHAnsi" w:hAnsi="Consolas"/>
      <w:sz w:val="21"/>
      <w:szCs w:val="21"/>
    </w:rPr>
  </w:style>
  <w:style w:type="character" w:customStyle="1" w:styleId="PlainTextChar">
    <w:name w:val="Plain Text Char"/>
    <w:basedOn w:val="DefaultParagraphFont"/>
    <w:link w:val="PlainText"/>
    <w:uiPriority w:val="99"/>
    <w:rsid w:val="00C55BCF"/>
    <w:rPr>
      <w:rFonts w:ascii="Consolas" w:eastAsiaTheme="minorHAnsi" w:hAnsi="Consolas"/>
      <w:sz w:val="21"/>
      <w:szCs w:val="21"/>
    </w:rPr>
  </w:style>
  <w:style w:type="paragraph" w:styleId="Header">
    <w:name w:val="header"/>
    <w:basedOn w:val="Normal"/>
    <w:link w:val="HeaderChar"/>
    <w:uiPriority w:val="99"/>
    <w:unhideWhenUsed/>
    <w:rsid w:val="007902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02EA"/>
  </w:style>
  <w:style w:type="paragraph" w:styleId="Footer">
    <w:name w:val="footer"/>
    <w:basedOn w:val="Normal"/>
    <w:link w:val="FooterChar"/>
    <w:uiPriority w:val="99"/>
    <w:unhideWhenUsed/>
    <w:rsid w:val="007902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02EA"/>
  </w:style>
  <w:style w:type="character" w:styleId="PlaceholderText">
    <w:name w:val="Placeholder Text"/>
    <w:basedOn w:val="DefaultParagraphFont"/>
    <w:uiPriority w:val="99"/>
    <w:semiHidden/>
    <w:rsid w:val="00930904"/>
    <w:rPr>
      <w:color w:val="808080"/>
    </w:rPr>
  </w:style>
  <w:style w:type="character" w:customStyle="1" w:styleId="ListParagraphChar">
    <w:name w:val="List Paragraph Char"/>
    <w:link w:val="ListParagraph"/>
    <w:uiPriority w:val="34"/>
    <w:locked/>
    <w:rsid w:val="00897C96"/>
  </w:style>
  <w:style w:type="paragraph" w:styleId="CommentText">
    <w:name w:val="annotation text"/>
    <w:basedOn w:val="Normal"/>
    <w:link w:val="CommentTextChar"/>
    <w:uiPriority w:val="99"/>
    <w:unhideWhenUsed/>
    <w:rsid w:val="006B6BE6"/>
    <w:pPr>
      <w:spacing w:line="240" w:lineRule="auto"/>
    </w:pPr>
    <w:rPr>
      <w:sz w:val="20"/>
      <w:szCs w:val="20"/>
    </w:rPr>
  </w:style>
  <w:style w:type="character" w:customStyle="1" w:styleId="CommentTextChar">
    <w:name w:val="Comment Text Char"/>
    <w:basedOn w:val="DefaultParagraphFont"/>
    <w:link w:val="CommentText"/>
    <w:uiPriority w:val="99"/>
    <w:rsid w:val="006B6BE6"/>
    <w:rPr>
      <w:sz w:val="20"/>
      <w:szCs w:val="20"/>
    </w:rPr>
  </w:style>
  <w:style w:type="character" w:styleId="CommentReference">
    <w:name w:val="annotation reference"/>
    <w:basedOn w:val="DefaultParagraphFont"/>
    <w:uiPriority w:val="99"/>
    <w:semiHidden/>
    <w:unhideWhenUsed/>
    <w:rsid w:val="005469DF"/>
    <w:rPr>
      <w:sz w:val="16"/>
      <w:szCs w:val="16"/>
    </w:rPr>
  </w:style>
  <w:style w:type="paragraph" w:styleId="CommentSubject">
    <w:name w:val="annotation subject"/>
    <w:basedOn w:val="CommentText"/>
    <w:next w:val="CommentText"/>
    <w:link w:val="CommentSubjectChar"/>
    <w:uiPriority w:val="99"/>
    <w:semiHidden/>
    <w:unhideWhenUsed/>
    <w:rsid w:val="005469DF"/>
    <w:rPr>
      <w:b/>
      <w:bCs/>
    </w:rPr>
  </w:style>
  <w:style w:type="character" w:customStyle="1" w:styleId="CommentSubjectChar">
    <w:name w:val="Comment Subject Char"/>
    <w:basedOn w:val="CommentTextChar"/>
    <w:link w:val="CommentSubject"/>
    <w:uiPriority w:val="99"/>
    <w:semiHidden/>
    <w:rsid w:val="005469DF"/>
    <w:rPr>
      <w:b/>
      <w:bCs/>
      <w:sz w:val="20"/>
      <w:szCs w:val="20"/>
    </w:rPr>
  </w:style>
  <w:style w:type="paragraph" w:styleId="BalloonText">
    <w:name w:val="Balloon Text"/>
    <w:basedOn w:val="Normal"/>
    <w:link w:val="BalloonTextChar"/>
    <w:uiPriority w:val="99"/>
    <w:semiHidden/>
    <w:unhideWhenUsed/>
    <w:rsid w:val="005469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69DF"/>
    <w:rPr>
      <w:rFonts w:ascii="Segoe UI" w:hAnsi="Segoe UI" w:cs="Segoe UI"/>
      <w:sz w:val="18"/>
      <w:szCs w:val="18"/>
    </w:rPr>
  </w:style>
  <w:style w:type="paragraph" w:styleId="HTMLPreformatted">
    <w:name w:val="HTML Preformatted"/>
    <w:basedOn w:val="Normal"/>
    <w:link w:val="HTMLPreformattedChar"/>
    <w:uiPriority w:val="99"/>
    <w:semiHidden/>
    <w:unhideWhenUsed/>
    <w:rsid w:val="00363F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363F18"/>
    <w:rPr>
      <w:rFonts w:ascii="Courier New" w:hAnsi="Courier New" w:cs="Courier New"/>
      <w:sz w:val="20"/>
      <w:szCs w:val="20"/>
    </w:rPr>
  </w:style>
  <w:style w:type="character" w:customStyle="1" w:styleId="y2iqfc">
    <w:name w:val="y2iqfc"/>
    <w:basedOn w:val="DefaultParagraphFont"/>
    <w:rsid w:val="00363F18"/>
  </w:style>
  <w:style w:type="character" w:styleId="Strong">
    <w:name w:val="Strong"/>
    <w:basedOn w:val="DefaultParagraphFont"/>
    <w:uiPriority w:val="22"/>
    <w:qFormat/>
    <w:locked/>
    <w:rsid w:val="00CC2DE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318241">
      <w:bodyDiv w:val="1"/>
      <w:marLeft w:val="0"/>
      <w:marRight w:val="0"/>
      <w:marTop w:val="0"/>
      <w:marBottom w:val="0"/>
      <w:divBdr>
        <w:top w:val="none" w:sz="0" w:space="0" w:color="auto"/>
        <w:left w:val="none" w:sz="0" w:space="0" w:color="auto"/>
        <w:bottom w:val="none" w:sz="0" w:space="0" w:color="auto"/>
        <w:right w:val="none" w:sz="0" w:space="0" w:color="auto"/>
      </w:divBdr>
    </w:div>
    <w:div w:id="256135342">
      <w:bodyDiv w:val="1"/>
      <w:marLeft w:val="0"/>
      <w:marRight w:val="0"/>
      <w:marTop w:val="0"/>
      <w:marBottom w:val="0"/>
      <w:divBdr>
        <w:top w:val="none" w:sz="0" w:space="0" w:color="auto"/>
        <w:left w:val="none" w:sz="0" w:space="0" w:color="auto"/>
        <w:bottom w:val="none" w:sz="0" w:space="0" w:color="auto"/>
        <w:right w:val="none" w:sz="0" w:space="0" w:color="auto"/>
      </w:divBdr>
    </w:div>
    <w:div w:id="465708908">
      <w:bodyDiv w:val="1"/>
      <w:marLeft w:val="0"/>
      <w:marRight w:val="0"/>
      <w:marTop w:val="0"/>
      <w:marBottom w:val="0"/>
      <w:divBdr>
        <w:top w:val="none" w:sz="0" w:space="0" w:color="auto"/>
        <w:left w:val="none" w:sz="0" w:space="0" w:color="auto"/>
        <w:bottom w:val="none" w:sz="0" w:space="0" w:color="auto"/>
        <w:right w:val="none" w:sz="0" w:space="0" w:color="auto"/>
      </w:divBdr>
    </w:div>
    <w:div w:id="603420331">
      <w:bodyDiv w:val="1"/>
      <w:marLeft w:val="0"/>
      <w:marRight w:val="0"/>
      <w:marTop w:val="0"/>
      <w:marBottom w:val="0"/>
      <w:divBdr>
        <w:top w:val="none" w:sz="0" w:space="0" w:color="auto"/>
        <w:left w:val="none" w:sz="0" w:space="0" w:color="auto"/>
        <w:bottom w:val="none" w:sz="0" w:space="0" w:color="auto"/>
        <w:right w:val="none" w:sz="0" w:space="0" w:color="auto"/>
      </w:divBdr>
    </w:div>
    <w:div w:id="609826122">
      <w:bodyDiv w:val="1"/>
      <w:marLeft w:val="0"/>
      <w:marRight w:val="0"/>
      <w:marTop w:val="0"/>
      <w:marBottom w:val="0"/>
      <w:divBdr>
        <w:top w:val="none" w:sz="0" w:space="0" w:color="auto"/>
        <w:left w:val="none" w:sz="0" w:space="0" w:color="auto"/>
        <w:bottom w:val="none" w:sz="0" w:space="0" w:color="auto"/>
        <w:right w:val="none" w:sz="0" w:space="0" w:color="auto"/>
      </w:divBdr>
    </w:div>
    <w:div w:id="627048852">
      <w:bodyDiv w:val="1"/>
      <w:marLeft w:val="0"/>
      <w:marRight w:val="0"/>
      <w:marTop w:val="0"/>
      <w:marBottom w:val="0"/>
      <w:divBdr>
        <w:top w:val="none" w:sz="0" w:space="0" w:color="auto"/>
        <w:left w:val="none" w:sz="0" w:space="0" w:color="auto"/>
        <w:bottom w:val="none" w:sz="0" w:space="0" w:color="auto"/>
        <w:right w:val="none" w:sz="0" w:space="0" w:color="auto"/>
      </w:divBdr>
    </w:div>
    <w:div w:id="708453042">
      <w:bodyDiv w:val="1"/>
      <w:marLeft w:val="0"/>
      <w:marRight w:val="0"/>
      <w:marTop w:val="0"/>
      <w:marBottom w:val="0"/>
      <w:divBdr>
        <w:top w:val="none" w:sz="0" w:space="0" w:color="auto"/>
        <w:left w:val="none" w:sz="0" w:space="0" w:color="auto"/>
        <w:bottom w:val="none" w:sz="0" w:space="0" w:color="auto"/>
        <w:right w:val="none" w:sz="0" w:space="0" w:color="auto"/>
      </w:divBdr>
    </w:div>
    <w:div w:id="773210172">
      <w:bodyDiv w:val="1"/>
      <w:marLeft w:val="0"/>
      <w:marRight w:val="0"/>
      <w:marTop w:val="0"/>
      <w:marBottom w:val="0"/>
      <w:divBdr>
        <w:top w:val="none" w:sz="0" w:space="0" w:color="auto"/>
        <w:left w:val="none" w:sz="0" w:space="0" w:color="auto"/>
        <w:bottom w:val="none" w:sz="0" w:space="0" w:color="auto"/>
        <w:right w:val="none" w:sz="0" w:space="0" w:color="auto"/>
      </w:divBdr>
    </w:div>
    <w:div w:id="872305419">
      <w:bodyDiv w:val="1"/>
      <w:marLeft w:val="0"/>
      <w:marRight w:val="0"/>
      <w:marTop w:val="0"/>
      <w:marBottom w:val="0"/>
      <w:divBdr>
        <w:top w:val="none" w:sz="0" w:space="0" w:color="auto"/>
        <w:left w:val="none" w:sz="0" w:space="0" w:color="auto"/>
        <w:bottom w:val="none" w:sz="0" w:space="0" w:color="auto"/>
        <w:right w:val="none" w:sz="0" w:space="0" w:color="auto"/>
      </w:divBdr>
    </w:div>
    <w:div w:id="928200817">
      <w:bodyDiv w:val="1"/>
      <w:marLeft w:val="0"/>
      <w:marRight w:val="0"/>
      <w:marTop w:val="0"/>
      <w:marBottom w:val="0"/>
      <w:divBdr>
        <w:top w:val="none" w:sz="0" w:space="0" w:color="auto"/>
        <w:left w:val="none" w:sz="0" w:space="0" w:color="auto"/>
        <w:bottom w:val="none" w:sz="0" w:space="0" w:color="auto"/>
        <w:right w:val="none" w:sz="0" w:space="0" w:color="auto"/>
      </w:divBdr>
    </w:div>
    <w:div w:id="963969110">
      <w:bodyDiv w:val="1"/>
      <w:marLeft w:val="0"/>
      <w:marRight w:val="0"/>
      <w:marTop w:val="0"/>
      <w:marBottom w:val="0"/>
      <w:divBdr>
        <w:top w:val="none" w:sz="0" w:space="0" w:color="auto"/>
        <w:left w:val="none" w:sz="0" w:space="0" w:color="auto"/>
        <w:bottom w:val="none" w:sz="0" w:space="0" w:color="auto"/>
        <w:right w:val="none" w:sz="0" w:space="0" w:color="auto"/>
      </w:divBdr>
    </w:div>
    <w:div w:id="1694695585">
      <w:bodyDiv w:val="1"/>
      <w:marLeft w:val="0"/>
      <w:marRight w:val="0"/>
      <w:marTop w:val="0"/>
      <w:marBottom w:val="0"/>
      <w:divBdr>
        <w:top w:val="none" w:sz="0" w:space="0" w:color="auto"/>
        <w:left w:val="none" w:sz="0" w:space="0" w:color="auto"/>
        <w:bottom w:val="none" w:sz="0" w:space="0" w:color="auto"/>
        <w:right w:val="none" w:sz="0" w:space="0" w:color="auto"/>
      </w:divBdr>
    </w:div>
    <w:div w:id="1743796651">
      <w:bodyDiv w:val="1"/>
      <w:marLeft w:val="0"/>
      <w:marRight w:val="0"/>
      <w:marTop w:val="0"/>
      <w:marBottom w:val="0"/>
      <w:divBdr>
        <w:top w:val="none" w:sz="0" w:space="0" w:color="auto"/>
        <w:left w:val="none" w:sz="0" w:space="0" w:color="auto"/>
        <w:bottom w:val="none" w:sz="0" w:space="0" w:color="auto"/>
        <w:right w:val="none" w:sz="0" w:space="0" w:color="auto"/>
      </w:divBdr>
    </w:div>
    <w:div w:id="1944149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personaldata.g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dpo@gwp.g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dpo@gwp.g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enders.ge" TargetMode="External"/><Relationship Id="rId4" Type="http://schemas.openxmlformats.org/officeDocument/2006/relationships/settings" Target="settings.xml"/><Relationship Id="rId9" Type="http://schemas.openxmlformats.org/officeDocument/2006/relationships/hyperlink" Target="mailto:kchkheidze@gwp.ge" TargetMode="External"/><Relationship Id="rId14" Type="http://schemas.openxmlformats.org/officeDocument/2006/relationships/hyperlink" Target="mailto:kekandelaki@gwp.g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5BE331-AA78-49CD-A681-9BD853A43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1976</TotalTime>
  <Pages>6</Pages>
  <Words>1863</Words>
  <Characters>9765</Characters>
  <Application>Microsoft Office Word</Application>
  <DocSecurity>0</DocSecurity>
  <Lines>256</Lines>
  <Paragraphs>112</Paragraphs>
  <ScaleCrop>false</ScaleCrop>
  <HeadingPairs>
    <vt:vector size="2" baseType="variant">
      <vt:variant>
        <vt:lpstr>Title</vt:lpstr>
      </vt:variant>
      <vt:variant>
        <vt:i4>1</vt:i4>
      </vt:variant>
    </vt:vector>
  </HeadingPairs>
  <TitlesOfParts>
    <vt:vector size="1" baseType="lpstr">
      <vt:lpstr/>
    </vt:vector>
  </TitlesOfParts>
  <Company>Poma</Company>
  <LinksUpToDate>false</LinksUpToDate>
  <CharactersWithSpaces>11516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dgadelia</dc:creator>
  <cp:lastModifiedBy>Ketevan Kandelaki</cp:lastModifiedBy>
  <cp:revision>193</cp:revision>
  <cp:lastPrinted>2013-01-03T11:45:00Z</cp:lastPrinted>
  <dcterms:created xsi:type="dcterms:W3CDTF">2014-07-17T13:01:00Z</dcterms:created>
  <dcterms:modified xsi:type="dcterms:W3CDTF">2026-01-08T12:46:00Z</dcterms:modified>
</cp:coreProperties>
</file>